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Ind w:w="4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5"/>
      </w:tblGrid>
      <w:tr w:rsidR="00A34E04" w:rsidRPr="004C5905" w14:paraId="3369C9BA" w14:textId="77777777" w:rsidTr="00795D1F">
        <w:tc>
          <w:tcPr>
            <w:tcW w:w="5635" w:type="dxa"/>
          </w:tcPr>
          <w:p w14:paraId="0C3858A3" w14:textId="77777777" w:rsidR="00F21A41" w:rsidRPr="00F21A41" w:rsidRDefault="00F21A41" w:rsidP="00F21A41">
            <w:pPr>
              <w:tabs>
                <w:tab w:val="left" w:pos="4820"/>
              </w:tabs>
              <w:autoSpaceDE w:val="0"/>
              <w:autoSpaceDN w:val="0"/>
              <w:adjustRightInd w:val="0"/>
              <w:spacing w:line="0" w:lineRule="atLeast"/>
              <w:jc w:val="left"/>
            </w:pPr>
            <w:r w:rsidRPr="00F21A41">
              <w:t>Приложение к основной образовательной</w:t>
            </w:r>
          </w:p>
          <w:p w14:paraId="68AD299F" w14:textId="77777777" w:rsidR="00F21A41" w:rsidRPr="00F21A41" w:rsidRDefault="00F21A41" w:rsidP="00F21A41">
            <w:pPr>
              <w:tabs>
                <w:tab w:val="left" w:pos="4820"/>
              </w:tabs>
              <w:autoSpaceDE w:val="0"/>
              <w:autoSpaceDN w:val="0"/>
              <w:adjustRightInd w:val="0"/>
              <w:spacing w:line="0" w:lineRule="atLeast"/>
              <w:jc w:val="left"/>
            </w:pPr>
            <w:r w:rsidRPr="00F21A41">
              <w:t xml:space="preserve">программе начального общего образования </w:t>
            </w:r>
          </w:p>
          <w:p w14:paraId="5622B2BE" w14:textId="77777777" w:rsidR="00F21A41" w:rsidRDefault="00F21A41" w:rsidP="00F21A41">
            <w:pPr>
              <w:tabs>
                <w:tab w:val="left" w:pos="4820"/>
              </w:tabs>
              <w:autoSpaceDE w:val="0"/>
              <w:autoSpaceDN w:val="0"/>
              <w:adjustRightInd w:val="0"/>
              <w:spacing w:line="0" w:lineRule="atLeast"/>
              <w:jc w:val="left"/>
            </w:pPr>
            <w:r w:rsidRPr="00F21A41">
              <w:t>(ФГОС НОО) на 2021-2022 учебный год                                                                                       (приказ от 31.08.2021 г. № 414)</w:t>
            </w:r>
          </w:p>
          <w:p w14:paraId="271D8AFD" w14:textId="77777777" w:rsidR="00A34E04" w:rsidRPr="004C5905" w:rsidRDefault="00A34E04" w:rsidP="002F468C">
            <w:pPr>
              <w:tabs>
                <w:tab w:val="left" w:pos="4820"/>
              </w:tabs>
              <w:autoSpaceDE w:val="0"/>
              <w:autoSpaceDN w:val="0"/>
              <w:adjustRightInd w:val="0"/>
              <w:spacing w:line="0" w:lineRule="atLeast"/>
              <w:ind w:left="284"/>
              <w:jc w:val="right"/>
            </w:pPr>
          </w:p>
        </w:tc>
      </w:tr>
    </w:tbl>
    <w:p w14:paraId="7C6CB8C9" w14:textId="77777777" w:rsidR="00A34E04" w:rsidRDefault="00A34E04" w:rsidP="002F468C">
      <w:pPr>
        <w:autoSpaceDE w:val="0"/>
        <w:autoSpaceDN w:val="0"/>
        <w:adjustRightInd w:val="0"/>
        <w:spacing w:line="0" w:lineRule="atLeast"/>
        <w:ind w:left="284"/>
        <w:rPr>
          <w:sz w:val="26"/>
          <w:szCs w:val="26"/>
        </w:rPr>
      </w:pPr>
    </w:p>
    <w:p w14:paraId="71F9FD83" w14:textId="77777777" w:rsidR="00A34E04" w:rsidRDefault="00A34E04" w:rsidP="002F468C">
      <w:pPr>
        <w:autoSpaceDE w:val="0"/>
        <w:autoSpaceDN w:val="0"/>
        <w:adjustRightInd w:val="0"/>
        <w:spacing w:line="0" w:lineRule="atLeast"/>
        <w:ind w:left="284"/>
        <w:rPr>
          <w:sz w:val="26"/>
          <w:szCs w:val="26"/>
        </w:rPr>
      </w:pPr>
    </w:p>
    <w:p w14:paraId="1E7F8C98" w14:textId="77777777" w:rsidR="00A34E04" w:rsidRPr="00D11552" w:rsidRDefault="00A34E04" w:rsidP="002F468C">
      <w:pPr>
        <w:ind w:left="284"/>
        <w:jc w:val="center"/>
        <w:rPr>
          <w:rFonts w:eastAsia="Calibri"/>
          <w:b/>
          <w:sz w:val="28"/>
          <w:szCs w:val="28"/>
          <w:lang w:eastAsia="en-US"/>
        </w:rPr>
      </w:pPr>
      <w:r w:rsidRPr="00D11552">
        <w:rPr>
          <w:rFonts w:eastAsia="Calibri"/>
          <w:b/>
          <w:sz w:val="28"/>
          <w:szCs w:val="28"/>
          <w:lang w:eastAsia="en-US"/>
        </w:rPr>
        <w:t>Муниципальное</w:t>
      </w:r>
      <w:r>
        <w:rPr>
          <w:rFonts w:eastAsia="Calibri"/>
          <w:b/>
          <w:sz w:val="28"/>
          <w:szCs w:val="28"/>
          <w:lang w:eastAsia="en-US"/>
        </w:rPr>
        <w:t xml:space="preserve"> бюджетное</w:t>
      </w:r>
      <w:r w:rsidRPr="00D11552">
        <w:rPr>
          <w:rFonts w:eastAsia="Calibri"/>
          <w:b/>
          <w:sz w:val="28"/>
          <w:szCs w:val="28"/>
          <w:lang w:eastAsia="en-US"/>
        </w:rPr>
        <w:t xml:space="preserve"> общеобразовательное учреждение</w:t>
      </w:r>
    </w:p>
    <w:p w14:paraId="1E415C64" w14:textId="77777777" w:rsidR="00A34E04" w:rsidRDefault="00A34E04" w:rsidP="002F468C">
      <w:pPr>
        <w:ind w:left="284"/>
        <w:jc w:val="center"/>
        <w:rPr>
          <w:rFonts w:eastAsia="Calibri"/>
          <w:b/>
          <w:sz w:val="28"/>
          <w:szCs w:val="28"/>
          <w:lang w:eastAsia="en-US"/>
        </w:rPr>
      </w:pPr>
      <w:r w:rsidRPr="00D11552">
        <w:rPr>
          <w:rFonts w:eastAsia="Calibri"/>
          <w:b/>
          <w:sz w:val="28"/>
          <w:szCs w:val="28"/>
          <w:lang w:eastAsia="en-US"/>
        </w:rPr>
        <w:t>«Лянторская средняя общеобразовательная школа №4»</w:t>
      </w:r>
    </w:p>
    <w:p w14:paraId="4C823282" w14:textId="77777777" w:rsidR="00A34E04" w:rsidRPr="00D11552" w:rsidRDefault="00A34E04" w:rsidP="002F468C">
      <w:pPr>
        <w:ind w:left="284"/>
        <w:jc w:val="center"/>
        <w:rPr>
          <w:rFonts w:eastAsia="Calibri"/>
          <w:b/>
          <w:sz w:val="28"/>
          <w:szCs w:val="28"/>
          <w:lang w:eastAsia="en-US"/>
        </w:rPr>
      </w:pPr>
    </w:p>
    <w:p w14:paraId="39D87853" w14:textId="77777777" w:rsidR="00A34E04" w:rsidRDefault="00A34E04" w:rsidP="002F468C">
      <w:pPr>
        <w:spacing w:after="200" w:line="276" w:lineRule="auto"/>
        <w:ind w:left="284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</w:p>
    <w:p w14:paraId="408CCC7D" w14:textId="77777777" w:rsidR="00A34E04" w:rsidRDefault="00A34E04" w:rsidP="002F468C">
      <w:pPr>
        <w:spacing w:after="200" w:line="276" w:lineRule="auto"/>
        <w:ind w:left="284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</w:p>
    <w:p w14:paraId="748DA40F" w14:textId="77777777" w:rsidR="00A34E04" w:rsidRPr="00D11552" w:rsidRDefault="00A34E04" w:rsidP="002F468C">
      <w:pPr>
        <w:spacing w:after="200" w:line="276" w:lineRule="auto"/>
        <w:ind w:left="284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</w:p>
    <w:p w14:paraId="78DBCCAE" w14:textId="77777777" w:rsidR="00A34E04" w:rsidRPr="00D11552" w:rsidRDefault="00A34E04" w:rsidP="002F468C">
      <w:pPr>
        <w:ind w:left="284"/>
        <w:rPr>
          <w:rFonts w:eastAsia="Calibri"/>
          <w:sz w:val="20"/>
          <w:szCs w:val="20"/>
          <w:lang w:eastAsia="en-US"/>
        </w:rPr>
      </w:pPr>
    </w:p>
    <w:p w14:paraId="23482B85" w14:textId="77777777" w:rsidR="00A34E04" w:rsidRPr="00D11552" w:rsidRDefault="00A34E04" w:rsidP="002F468C">
      <w:pPr>
        <w:ind w:left="284"/>
        <w:rPr>
          <w:rFonts w:eastAsia="Calibri"/>
          <w:sz w:val="20"/>
          <w:szCs w:val="20"/>
          <w:lang w:eastAsia="en-US"/>
        </w:rPr>
      </w:pPr>
    </w:p>
    <w:p w14:paraId="22BA4DFB" w14:textId="77777777" w:rsidR="00A34E04" w:rsidRPr="00D11552" w:rsidRDefault="00A34E04" w:rsidP="002F468C">
      <w:pPr>
        <w:ind w:left="284"/>
        <w:rPr>
          <w:rFonts w:eastAsia="Calibri"/>
          <w:sz w:val="20"/>
          <w:szCs w:val="20"/>
          <w:lang w:eastAsia="en-US"/>
        </w:rPr>
      </w:pPr>
    </w:p>
    <w:p w14:paraId="604E66A8" w14:textId="77777777" w:rsidR="00A34E04" w:rsidRPr="00D11552" w:rsidRDefault="00A34E04" w:rsidP="002F468C">
      <w:pPr>
        <w:ind w:left="284"/>
        <w:rPr>
          <w:rFonts w:eastAsia="Calibri"/>
          <w:sz w:val="20"/>
          <w:szCs w:val="20"/>
          <w:lang w:eastAsia="en-US"/>
        </w:rPr>
      </w:pPr>
    </w:p>
    <w:p w14:paraId="3AC51805" w14:textId="77777777" w:rsidR="00A34E04" w:rsidRPr="00D11552" w:rsidRDefault="00A34E04" w:rsidP="002F468C">
      <w:pPr>
        <w:ind w:left="284"/>
        <w:rPr>
          <w:rFonts w:eastAsia="Calibri"/>
          <w:sz w:val="20"/>
          <w:szCs w:val="20"/>
          <w:lang w:eastAsia="en-US"/>
        </w:rPr>
      </w:pPr>
    </w:p>
    <w:p w14:paraId="36373B41" w14:textId="77777777" w:rsidR="00A34E04" w:rsidRDefault="00A34E04" w:rsidP="002F468C">
      <w:pPr>
        <w:spacing w:after="200" w:line="276" w:lineRule="auto"/>
        <w:ind w:left="284"/>
        <w:rPr>
          <w:rFonts w:ascii="Calibri" w:eastAsia="Calibri" w:hAnsi="Calibri"/>
          <w:b/>
          <w:sz w:val="28"/>
          <w:szCs w:val="28"/>
          <w:lang w:eastAsia="en-US"/>
        </w:rPr>
      </w:pPr>
    </w:p>
    <w:p w14:paraId="7FE8F25E" w14:textId="77777777" w:rsidR="00A34E04" w:rsidRDefault="00A34E04" w:rsidP="002F468C">
      <w:pPr>
        <w:spacing w:after="200" w:line="276" w:lineRule="auto"/>
        <w:ind w:left="284"/>
        <w:rPr>
          <w:rFonts w:ascii="Calibri" w:eastAsia="Calibri" w:hAnsi="Calibri"/>
          <w:b/>
          <w:sz w:val="28"/>
          <w:szCs w:val="28"/>
          <w:lang w:eastAsia="en-US"/>
        </w:rPr>
      </w:pPr>
    </w:p>
    <w:p w14:paraId="26A70479" w14:textId="77777777" w:rsidR="00A34E04" w:rsidRPr="00D11552" w:rsidRDefault="00A34E04" w:rsidP="002F468C">
      <w:pPr>
        <w:spacing w:after="200" w:line="276" w:lineRule="auto"/>
        <w:ind w:left="284"/>
        <w:rPr>
          <w:rFonts w:ascii="Calibri" w:eastAsia="Calibri" w:hAnsi="Calibri"/>
          <w:b/>
          <w:sz w:val="28"/>
          <w:szCs w:val="28"/>
          <w:lang w:eastAsia="en-US"/>
        </w:rPr>
      </w:pPr>
    </w:p>
    <w:p w14:paraId="70636767" w14:textId="77777777" w:rsidR="00A34E04" w:rsidRPr="00D11552" w:rsidRDefault="00A34E04" w:rsidP="002F468C">
      <w:pPr>
        <w:ind w:left="284"/>
        <w:jc w:val="center"/>
        <w:rPr>
          <w:rFonts w:eastAsia="Calibri"/>
          <w:b/>
          <w:sz w:val="48"/>
          <w:szCs w:val="48"/>
          <w:lang w:eastAsia="en-US"/>
        </w:rPr>
      </w:pPr>
      <w:r w:rsidRPr="00D11552">
        <w:rPr>
          <w:rFonts w:eastAsia="Calibri"/>
          <w:b/>
          <w:sz w:val="48"/>
          <w:szCs w:val="48"/>
          <w:lang w:eastAsia="en-US"/>
        </w:rPr>
        <w:t>Рабочая программа</w:t>
      </w:r>
    </w:p>
    <w:p w14:paraId="3082C544" w14:textId="77777777" w:rsidR="00A34E04" w:rsidRPr="00D11552" w:rsidRDefault="00A34E04" w:rsidP="002F468C">
      <w:pPr>
        <w:ind w:left="284"/>
        <w:jc w:val="center"/>
        <w:rPr>
          <w:rFonts w:eastAsia="Calibri"/>
          <w:b/>
          <w:sz w:val="48"/>
          <w:szCs w:val="48"/>
          <w:u w:val="single"/>
          <w:lang w:eastAsia="en-US"/>
        </w:rPr>
      </w:pPr>
    </w:p>
    <w:p w14:paraId="23D69C71" w14:textId="77777777" w:rsidR="00A34E04" w:rsidRPr="00D93ECE" w:rsidRDefault="00A34E04" w:rsidP="002F468C">
      <w:pPr>
        <w:ind w:left="284"/>
        <w:jc w:val="center"/>
        <w:rPr>
          <w:rFonts w:eastAsia="Calibri"/>
          <w:b/>
          <w:lang w:eastAsia="en-US"/>
        </w:rPr>
      </w:pPr>
      <w:r w:rsidRPr="00D93ECE">
        <w:rPr>
          <w:rFonts w:eastAsia="Calibri"/>
          <w:lang w:eastAsia="en-US"/>
        </w:rPr>
        <w:t>по учебному предмету «Математика»</w:t>
      </w:r>
    </w:p>
    <w:p w14:paraId="7B3C739D" w14:textId="77777777" w:rsidR="00A34E04" w:rsidRPr="00D93ECE" w:rsidRDefault="00A34E04" w:rsidP="002F468C">
      <w:pPr>
        <w:ind w:left="284"/>
        <w:jc w:val="center"/>
        <w:rPr>
          <w:rFonts w:eastAsia="Calibri"/>
          <w:b/>
          <w:lang w:eastAsia="en-US"/>
        </w:rPr>
      </w:pPr>
    </w:p>
    <w:p w14:paraId="592C42B3" w14:textId="2BE22A36" w:rsidR="00A34E04" w:rsidRPr="00D93ECE" w:rsidRDefault="00A34E04" w:rsidP="002F468C">
      <w:pPr>
        <w:ind w:left="284"/>
        <w:jc w:val="center"/>
        <w:rPr>
          <w:rFonts w:eastAsia="Calibri"/>
          <w:lang w:eastAsia="en-US"/>
        </w:rPr>
      </w:pPr>
      <w:r w:rsidRPr="00D93ECE">
        <w:rPr>
          <w:rFonts w:eastAsia="Calibri"/>
          <w:lang w:eastAsia="en-US"/>
        </w:rPr>
        <w:t xml:space="preserve">4- </w:t>
      </w:r>
      <w:r w:rsidR="001066A1">
        <w:rPr>
          <w:rFonts w:eastAsia="Calibri"/>
          <w:lang w:eastAsia="en-US"/>
        </w:rPr>
        <w:t>б</w:t>
      </w:r>
      <w:r w:rsidR="0068270B" w:rsidRPr="00D93ECE">
        <w:rPr>
          <w:rFonts w:eastAsia="Calibri"/>
          <w:lang w:eastAsia="en-US"/>
        </w:rPr>
        <w:t xml:space="preserve"> класс</w:t>
      </w:r>
    </w:p>
    <w:p w14:paraId="12079FD4" w14:textId="77777777" w:rsidR="00A34E04" w:rsidRDefault="00A34E04" w:rsidP="002F468C">
      <w:pPr>
        <w:ind w:left="284"/>
        <w:jc w:val="center"/>
        <w:rPr>
          <w:rFonts w:eastAsia="Calibri"/>
          <w:u w:val="single"/>
          <w:lang w:eastAsia="en-US"/>
        </w:rPr>
      </w:pPr>
    </w:p>
    <w:p w14:paraId="498B307A" w14:textId="77777777" w:rsidR="00A34E04" w:rsidRDefault="00A34E04" w:rsidP="002F468C">
      <w:pPr>
        <w:ind w:left="284"/>
        <w:jc w:val="center"/>
        <w:rPr>
          <w:rFonts w:eastAsia="Calibri"/>
          <w:u w:val="single"/>
          <w:lang w:eastAsia="en-US"/>
        </w:rPr>
      </w:pPr>
    </w:p>
    <w:p w14:paraId="7BCF9574" w14:textId="77777777" w:rsidR="00A34E04" w:rsidRDefault="00A34E04" w:rsidP="002F468C">
      <w:pPr>
        <w:ind w:left="284"/>
        <w:jc w:val="center"/>
        <w:rPr>
          <w:rFonts w:eastAsia="Calibri"/>
          <w:u w:val="single"/>
          <w:lang w:eastAsia="en-US"/>
        </w:rPr>
      </w:pPr>
    </w:p>
    <w:p w14:paraId="65A57AE0" w14:textId="77777777" w:rsidR="00A34E04" w:rsidRDefault="00A34E04" w:rsidP="002F468C">
      <w:pPr>
        <w:ind w:left="284"/>
        <w:jc w:val="center"/>
        <w:rPr>
          <w:rFonts w:eastAsia="Calibri"/>
          <w:u w:val="single"/>
          <w:lang w:eastAsia="en-US"/>
        </w:rPr>
      </w:pPr>
    </w:p>
    <w:p w14:paraId="1867C768" w14:textId="77777777" w:rsidR="00A34E04" w:rsidRDefault="00A34E04" w:rsidP="002F468C">
      <w:pPr>
        <w:ind w:left="284"/>
        <w:jc w:val="center"/>
        <w:rPr>
          <w:rFonts w:eastAsia="Calibri"/>
          <w:u w:val="single"/>
          <w:lang w:eastAsia="en-US"/>
        </w:rPr>
      </w:pPr>
    </w:p>
    <w:p w14:paraId="6059A710" w14:textId="77777777" w:rsidR="00A34E04" w:rsidRDefault="00C93EA7" w:rsidP="00C93EA7">
      <w:pPr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</w:t>
      </w:r>
      <w:r w:rsidR="00CE6E8E">
        <w:rPr>
          <w:rFonts w:eastAsia="Calibri"/>
          <w:lang w:eastAsia="en-US"/>
        </w:rPr>
        <w:t xml:space="preserve">                               </w:t>
      </w:r>
      <w:r w:rsidR="00A34E04" w:rsidRPr="00123708">
        <w:rPr>
          <w:rFonts w:eastAsia="Calibri"/>
          <w:lang w:eastAsia="en-US"/>
        </w:rPr>
        <w:t>Автор-составитель:</w:t>
      </w:r>
    </w:p>
    <w:p w14:paraId="6A6AF92F" w14:textId="0ACF7EDB" w:rsidR="00A34E04" w:rsidRDefault="001066A1" w:rsidP="00C93EA7">
      <w:pPr>
        <w:ind w:left="6379"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Кудряшова Марина Владимировна</w:t>
      </w:r>
      <w:r w:rsidR="00A34E04">
        <w:rPr>
          <w:rFonts w:eastAsia="Calibri"/>
          <w:lang w:eastAsia="en-US"/>
        </w:rPr>
        <w:t>,</w:t>
      </w:r>
    </w:p>
    <w:p w14:paraId="24E68141" w14:textId="77777777" w:rsidR="00A34E04" w:rsidRPr="00123708" w:rsidRDefault="00C93EA7" w:rsidP="00C93EA7">
      <w:pPr>
        <w:jc w:val="left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</w:t>
      </w:r>
      <w:r w:rsidR="00CE6E8E">
        <w:rPr>
          <w:rFonts w:eastAsia="Calibri"/>
          <w:lang w:eastAsia="en-US"/>
        </w:rPr>
        <w:t xml:space="preserve">                               </w:t>
      </w:r>
      <w:r w:rsidR="00A34E04">
        <w:rPr>
          <w:rFonts w:eastAsia="Calibri"/>
          <w:lang w:eastAsia="en-US"/>
        </w:rPr>
        <w:t>учитель начальных классов</w:t>
      </w:r>
    </w:p>
    <w:p w14:paraId="39F953C9" w14:textId="77777777" w:rsidR="00A34E04" w:rsidRPr="00123708" w:rsidRDefault="00A34E04" w:rsidP="002F468C">
      <w:pPr>
        <w:ind w:left="284"/>
        <w:jc w:val="center"/>
        <w:rPr>
          <w:rFonts w:eastAsia="Calibri"/>
          <w:b/>
          <w:lang w:eastAsia="en-US"/>
        </w:rPr>
      </w:pPr>
    </w:p>
    <w:p w14:paraId="2D101033" w14:textId="77777777" w:rsidR="00A34E04" w:rsidRPr="00D11552" w:rsidRDefault="00A34E04" w:rsidP="002F468C">
      <w:pPr>
        <w:ind w:left="284"/>
        <w:jc w:val="center"/>
        <w:rPr>
          <w:rFonts w:eastAsia="Calibri"/>
          <w:b/>
          <w:sz w:val="48"/>
          <w:szCs w:val="48"/>
          <w:lang w:eastAsia="en-US"/>
        </w:rPr>
      </w:pPr>
    </w:p>
    <w:p w14:paraId="5C4A479F" w14:textId="77777777" w:rsidR="00A34E04" w:rsidRDefault="00A34E04" w:rsidP="002F468C">
      <w:pPr>
        <w:ind w:left="284"/>
        <w:rPr>
          <w:rFonts w:eastAsia="Calibri"/>
          <w:b/>
          <w:sz w:val="48"/>
          <w:szCs w:val="48"/>
          <w:lang w:eastAsia="en-US"/>
        </w:rPr>
      </w:pPr>
    </w:p>
    <w:p w14:paraId="28AA8976" w14:textId="77777777" w:rsidR="00A34E04" w:rsidRDefault="00A34E04" w:rsidP="002F468C">
      <w:pPr>
        <w:ind w:left="284"/>
        <w:jc w:val="center"/>
        <w:rPr>
          <w:rFonts w:eastAsia="Calibri"/>
          <w:b/>
          <w:sz w:val="20"/>
          <w:szCs w:val="20"/>
          <w:lang w:eastAsia="en-US"/>
        </w:rPr>
      </w:pPr>
    </w:p>
    <w:p w14:paraId="31684085" w14:textId="77777777" w:rsidR="00A34E04" w:rsidRDefault="00A34E04" w:rsidP="002F468C">
      <w:pPr>
        <w:ind w:left="284"/>
        <w:jc w:val="center"/>
        <w:rPr>
          <w:rFonts w:eastAsia="Calibri"/>
          <w:b/>
          <w:sz w:val="20"/>
          <w:szCs w:val="20"/>
          <w:lang w:eastAsia="en-US"/>
        </w:rPr>
      </w:pPr>
    </w:p>
    <w:p w14:paraId="07800131" w14:textId="77777777" w:rsidR="00A34E04" w:rsidRDefault="00A34E04" w:rsidP="002F468C">
      <w:pPr>
        <w:ind w:left="284"/>
        <w:jc w:val="center"/>
        <w:rPr>
          <w:rFonts w:eastAsia="Calibri"/>
          <w:b/>
          <w:sz w:val="20"/>
          <w:szCs w:val="20"/>
          <w:lang w:eastAsia="en-US"/>
        </w:rPr>
      </w:pPr>
    </w:p>
    <w:p w14:paraId="54BA643B" w14:textId="77777777" w:rsidR="00A34E04" w:rsidRDefault="00A34E04" w:rsidP="002F468C">
      <w:pPr>
        <w:spacing w:line="276" w:lineRule="auto"/>
        <w:ind w:left="284"/>
        <w:jc w:val="center"/>
        <w:rPr>
          <w:b/>
          <w:lang w:eastAsia="en-US"/>
        </w:rPr>
      </w:pPr>
    </w:p>
    <w:p w14:paraId="0DA40474" w14:textId="77777777" w:rsidR="00A34E04" w:rsidRDefault="00A34E04" w:rsidP="002F468C">
      <w:pPr>
        <w:spacing w:after="200" w:line="276" w:lineRule="auto"/>
        <w:ind w:left="284"/>
        <w:rPr>
          <w:rFonts w:eastAsia="Calibri"/>
          <w:b/>
          <w:sz w:val="22"/>
          <w:szCs w:val="22"/>
          <w:lang w:eastAsia="en-US"/>
        </w:rPr>
      </w:pPr>
    </w:p>
    <w:p w14:paraId="684B8186" w14:textId="3AB51DAE" w:rsidR="00A34E04" w:rsidRDefault="00D93ECE" w:rsidP="002F468C">
      <w:pPr>
        <w:spacing w:after="200" w:line="276" w:lineRule="auto"/>
        <w:ind w:left="284"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2021–2022</w:t>
      </w:r>
      <w:r w:rsidR="00A34E04">
        <w:rPr>
          <w:rFonts w:eastAsia="Calibri"/>
          <w:b/>
          <w:sz w:val="22"/>
          <w:szCs w:val="22"/>
          <w:lang w:eastAsia="en-US"/>
        </w:rPr>
        <w:t xml:space="preserve"> учебный год</w:t>
      </w:r>
    </w:p>
    <w:p w14:paraId="33B4D20A" w14:textId="77777777" w:rsidR="00795D1F" w:rsidRDefault="00795D1F" w:rsidP="002F468C">
      <w:pPr>
        <w:spacing w:before="211"/>
        <w:ind w:left="284"/>
        <w:jc w:val="center"/>
        <w:rPr>
          <w:color w:val="000000"/>
          <w:spacing w:val="-3"/>
          <w:highlight w:val="yellow"/>
        </w:rPr>
      </w:pPr>
    </w:p>
    <w:p w14:paraId="3AEA93BD" w14:textId="77777777" w:rsidR="00A34E04" w:rsidRPr="00214F64" w:rsidRDefault="00A34E04" w:rsidP="002F468C">
      <w:pPr>
        <w:spacing w:before="211"/>
        <w:ind w:left="284"/>
        <w:jc w:val="center"/>
        <w:rPr>
          <w:color w:val="000000"/>
          <w:spacing w:val="-3"/>
        </w:rPr>
      </w:pPr>
      <w:r w:rsidRPr="008D6B62">
        <w:rPr>
          <w:color w:val="000000"/>
          <w:spacing w:val="-3"/>
        </w:rPr>
        <w:t>Содержание</w:t>
      </w:r>
    </w:p>
    <w:p w14:paraId="543285C9" w14:textId="77777777" w:rsidR="00A34E04" w:rsidRPr="00214F64" w:rsidRDefault="00A34E04" w:rsidP="002F468C">
      <w:pPr>
        <w:spacing w:before="211"/>
        <w:ind w:left="284"/>
        <w:jc w:val="center"/>
        <w:rPr>
          <w:b/>
          <w:color w:val="000000"/>
          <w:spacing w:val="-3"/>
        </w:rPr>
      </w:pPr>
    </w:p>
    <w:tbl>
      <w:tblPr>
        <w:tblStyle w:val="21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789"/>
        <w:gridCol w:w="1276"/>
      </w:tblGrid>
      <w:tr w:rsidR="00A34E04" w:rsidRPr="00570728" w14:paraId="29FD45AD" w14:textId="77777777" w:rsidTr="00EC2AE0">
        <w:trPr>
          <w:trHeight w:val="240"/>
        </w:trPr>
        <w:tc>
          <w:tcPr>
            <w:tcW w:w="675" w:type="dxa"/>
          </w:tcPr>
          <w:p w14:paraId="31435ED7" w14:textId="77777777" w:rsidR="00A34E04" w:rsidRPr="00570728" w:rsidRDefault="00A34E04" w:rsidP="002F468C">
            <w:pPr>
              <w:ind w:left="284"/>
              <w:jc w:val="right"/>
              <w:rPr>
                <w:spacing w:val="-3"/>
              </w:rPr>
            </w:pPr>
            <w:r w:rsidRPr="00570728">
              <w:rPr>
                <w:spacing w:val="-3"/>
              </w:rPr>
              <w:t>1.</w:t>
            </w:r>
          </w:p>
        </w:tc>
        <w:tc>
          <w:tcPr>
            <w:tcW w:w="8789" w:type="dxa"/>
          </w:tcPr>
          <w:p w14:paraId="009A2A63" w14:textId="77777777" w:rsidR="00A34E04" w:rsidRPr="00570728" w:rsidRDefault="00A34E04" w:rsidP="000F17DA">
            <w:pPr>
              <w:spacing w:line="360" w:lineRule="auto"/>
              <w:ind w:left="284"/>
              <w:jc w:val="left"/>
              <w:rPr>
                <w:b/>
                <w:spacing w:val="-3"/>
              </w:rPr>
            </w:pPr>
            <w:r w:rsidRPr="00570728">
              <w:rPr>
                <w:spacing w:val="-3"/>
              </w:rPr>
              <w:t>Пояснительная записка</w:t>
            </w:r>
          </w:p>
        </w:tc>
        <w:tc>
          <w:tcPr>
            <w:tcW w:w="1276" w:type="dxa"/>
          </w:tcPr>
          <w:p w14:paraId="3558C7FF" w14:textId="77777777" w:rsidR="00A34E04" w:rsidRPr="00EC2AE0" w:rsidRDefault="00A34E04" w:rsidP="005D4319">
            <w:pPr>
              <w:ind w:left="284"/>
              <w:jc w:val="right"/>
              <w:rPr>
                <w:spacing w:val="-3"/>
              </w:rPr>
            </w:pPr>
            <w:r w:rsidRPr="00EC2AE0">
              <w:rPr>
                <w:spacing w:val="-3"/>
              </w:rPr>
              <w:t>3</w:t>
            </w:r>
          </w:p>
        </w:tc>
      </w:tr>
      <w:tr w:rsidR="00A34E04" w:rsidRPr="00570728" w14:paraId="25A8C9FC" w14:textId="77777777" w:rsidTr="00EC2AE0">
        <w:trPr>
          <w:trHeight w:val="249"/>
        </w:trPr>
        <w:tc>
          <w:tcPr>
            <w:tcW w:w="675" w:type="dxa"/>
          </w:tcPr>
          <w:p w14:paraId="7466BA20" w14:textId="77777777" w:rsidR="00A34E04" w:rsidRPr="00570728" w:rsidRDefault="00A34E04" w:rsidP="002F468C">
            <w:pPr>
              <w:ind w:left="284"/>
              <w:jc w:val="right"/>
              <w:rPr>
                <w:spacing w:val="-3"/>
              </w:rPr>
            </w:pPr>
          </w:p>
        </w:tc>
        <w:tc>
          <w:tcPr>
            <w:tcW w:w="8789" w:type="dxa"/>
          </w:tcPr>
          <w:p w14:paraId="23FF4FA1" w14:textId="77777777" w:rsidR="00A34E04" w:rsidRPr="00570728" w:rsidRDefault="00A34E04" w:rsidP="000F17DA">
            <w:pPr>
              <w:spacing w:line="360" w:lineRule="auto"/>
              <w:ind w:left="284"/>
              <w:jc w:val="left"/>
              <w:rPr>
                <w:spacing w:val="-3"/>
              </w:rPr>
            </w:pPr>
            <w:r w:rsidRPr="00570728">
              <w:rPr>
                <w:spacing w:val="-3"/>
              </w:rPr>
              <w:t>1.1 Общие положения</w:t>
            </w:r>
          </w:p>
        </w:tc>
        <w:tc>
          <w:tcPr>
            <w:tcW w:w="1276" w:type="dxa"/>
          </w:tcPr>
          <w:p w14:paraId="149EA83C" w14:textId="77777777" w:rsidR="00A34E04" w:rsidRPr="00EC2AE0" w:rsidRDefault="00A34E04" w:rsidP="005D4319">
            <w:pPr>
              <w:ind w:left="284"/>
              <w:jc w:val="right"/>
              <w:rPr>
                <w:spacing w:val="-3"/>
              </w:rPr>
            </w:pPr>
            <w:r w:rsidRPr="00EC2AE0">
              <w:rPr>
                <w:spacing w:val="-3"/>
              </w:rPr>
              <w:t>3</w:t>
            </w:r>
          </w:p>
        </w:tc>
      </w:tr>
      <w:tr w:rsidR="00A34E04" w:rsidRPr="00570728" w14:paraId="637A5621" w14:textId="77777777" w:rsidTr="00EC2AE0">
        <w:trPr>
          <w:trHeight w:val="252"/>
        </w:trPr>
        <w:tc>
          <w:tcPr>
            <w:tcW w:w="675" w:type="dxa"/>
          </w:tcPr>
          <w:p w14:paraId="57598743" w14:textId="77777777" w:rsidR="00A34E04" w:rsidRPr="00570728" w:rsidRDefault="00A34E04" w:rsidP="002F468C">
            <w:pPr>
              <w:ind w:left="284"/>
              <w:jc w:val="right"/>
              <w:rPr>
                <w:spacing w:val="-3"/>
              </w:rPr>
            </w:pPr>
          </w:p>
        </w:tc>
        <w:tc>
          <w:tcPr>
            <w:tcW w:w="8789" w:type="dxa"/>
          </w:tcPr>
          <w:p w14:paraId="20A6F074" w14:textId="77777777" w:rsidR="00A34E04" w:rsidRPr="00570728" w:rsidRDefault="00A34E04" w:rsidP="000F17DA">
            <w:pPr>
              <w:spacing w:line="360" w:lineRule="auto"/>
              <w:ind w:left="284"/>
              <w:jc w:val="left"/>
              <w:rPr>
                <w:b/>
                <w:spacing w:val="-3"/>
              </w:rPr>
            </w:pPr>
            <w:r w:rsidRPr="00570728">
              <w:t xml:space="preserve">1.2 Место учебного предмета </w:t>
            </w:r>
            <w:r>
              <w:t xml:space="preserve">«Математика», 4 класс </w:t>
            </w:r>
            <w:r w:rsidRPr="00570728">
              <w:t>в учебном плане.</w:t>
            </w:r>
          </w:p>
        </w:tc>
        <w:tc>
          <w:tcPr>
            <w:tcW w:w="1276" w:type="dxa"/>
          </w:tcPr>
          <w:p w14:paraId="3F63672F" w14:textId="77777777" w:rsidR="00A34E04" w:rsidRPr="00EC2AE0" w:rsidRDefault="00A34E04" w:rsidP="005D4319">
            <w:pPr>
              <w:ind w:left="284"/>
              <w:jc w:val="right"/>
              <w:rPr>
                <w:spacing w:val="-3"/>
              </w:rPr>
            </w:pPr>
            <w:r w:rsidRPr="00EC2AE0">
              <w:rPr>
                <w:spacing w:val="-3"/>
              </w:rPr>
              <w:t>3</w:t>
            </w:r>
          </w:p>
        </w:tc>
      </w:tr>
      <w:tr w:rsidR="00A34E04" w:rsidRPr="00570728" w14:paraId="15BC865E" w14:textId="77777777" w:rsidTr="00EC2AE0">
        <w:trPr>
          <w:trHeight w:val="242"/>
        </w:trPr>
        <w:tc>
          <w:tcPr>
            <w:tcW w:w="675" w:type="dxa"/>
          </w:tcPr>
          <w:p w14:paraId="67472AF2" w14:textId="77777777" w:rsidR="00A34E04" w:rsidRPr="00570728" w:rsidRDefault="00A34E04" w:rsidP="002F468C">
            <w:pPr>
              <w:ind w:left="284"/>
              <w:jc w:val="right"/>
              <w:rPr>
                <w:spacing w:val="-3"/>
              </w:rPr>
            </w:pPr>
          </w:p>
        </w:tc>
        <w:tc>
          <w:tcPr>
            <w:tcW w:w="8789" w:type="dxa"/>
          </w:tcPr>
          <w:p w14:paraId="30476287" w14:textId="77777777" w:rsidR="00A34E04" w:rsidRPr="00570728" w:rsidRDefault="00A34E04" w:rsidP="000F17DA">
            <w:pPr>
              <w:spacing w:line="360" w:lineRule="auto"/>
              <w:ind w:left="284"/>
              <w:jc w:val="left"/>
              <w:rPr>
                <w:spacing w:val="-3"/>
              </w:rPr>
            </w:pPr>
            <w:r w:rsidRPr="00570728">
              <w:t xml:space="preserve">1.3 Общая характеристика учебного </w:t>
            </w:r>
            <w:r>
              <w:t>курса «Математика»</w:t>
            </w:r>
            <w:r w:rsidRPr="00570728">
              <w:t>.</w:t>
            </w:r>
          </w:p>
        </w:tc>
        <w:tc>
          <w:tcPr>
            <w:tcW w:w="1276" w:type="dxa"/>
          </w:tcPr>
          <w:p w14:paraId="3D9B9C00" w14:textId="77777777" w:rsidR="00A34E04" w:rsidRPr="00EC2AE0" w:rsidRDefault="00A34E04" w:rsidP="005D4319">
            <w:pPr>
              <w:ind w:left="284"/>
              <w:jc w:val="right"/>
              <w:rPr>
                <w:spacing w:val="-3"/>
              </w:rPr>
            </w:pPr>
            <w:r w:rsidRPr="00EC2AE0">
              <w:rPr>
                <w:spacing w:val="-3"/>
              </w:rPr>
              <w:t>3</w:t>
            </w:r>
          </w:p>
        </w:tc>
      </w:tr>
      <w:tr w:rsidR="00A34E04" w:rsidRPr="00570728" w14:paraId="35DCF7CF" w14:textId="77777777" w:rsidTr="00EC2AE0">
        <w:trPr>
          <w:trHeight w:val="260"/>
        </w:trPr>
        <w:tc>
          <w:tcPr>
            <w:tcW w:w="675" w:type="dxa"/>
          </w:tcPr>
          <w:p w14:paraId="7C7B79DE" w14:textId="77777777" w:rsidR="00A34E04" w:rsidRPr="00570728" w:rsidRDefault="00A34E04" w:rsidP="002F468C">
            <w:pPr>
              <w:ind w:left="284"/>
              <w:jc w:val="right"/>
              <w:rPr>
                <w:spacing w:val="-3"/>
              </w:rPr>
            </w:pPr>
          </w:p>
        </w:tc>
        <w:tc>
          <w:tcPr>
            <w:tcW w:w="8789" w:type="dxa"/>
          </w:tcPr>
          <w:p w14:paraId="27FF42EB" w14:textId="77777777" w:rsidR="00A34E04" w:rsidRPr="00570728" w:rsidRDefault="00A34E04" w:rsidP="000F17DA">
            <w:pPr>
              <w:spacing w:line="360" w:lineRule="auto"/>
              <w:ind w:left="284"/>
              <w:jc w:val="left"/>
              <w:rPr>
                <w:spacing w:val="-3"/>
              </w:rPr>
            </w:pPr>
            <w:r w:rsidRPr="00570728">
              <w:t xml:space="preserve">1.4 Описание ценностных ориентиров содержания учебного </w:t>
            </w:r>
            <w:r>
              <w:t>курса «Математика»</w:t>
            </w:r>
            <w:r w:rsidRPr="00570728">
              <w:t>.</w:t>
            </w:r>
          </w:p>
        </w:tc>
        <w:tc>
          <w:tcPr>
            <w:tcW w:w="1276" w:type="dxa"/>
          </w:tcPr>
          <w:p w14:paraId="06B70239" w14:textId="77777777" w:rsidR="00A34E04" w:rsidRPr="00EC2AE0" w:rsidRDefault="00A34E04" w:rsidP="005D4319">
            <w:pPr>
              <w:ind w:left="284"/>
              <w:jc w:val="right"/>
              <w:rPr>
                <w:spacing w:val="-3"/>
              </w:rPr>
            </w:pPr>
            <w:r w:rsidRPr="00EC2AE0">
              <w:rPr>
                <w:spacing w:val="-3"/>
              </w:rPr>
              <w:t>3</w:t>
            </w:r>
          </w:p>
        </w:tc>
      </w:tr>
      <w:tr w:rsidR="00A34E04" w:rsidRPr="00570728" w14:paraId="65D1A139" w14:textId="77777777" w:rsidTr="00EC2AE0">
        <w:trPr>
          <w:trHeight w:val="307"/>
        </w:trPr>
        <w:tc>
          <w:tcPr>
            <w:tcW w:w="675" w:type="dxa"/>
          </w:tcPr>
          <w:p w14:paraId="791B9564" w14:textId="77777777" w:rsidR="00A34E04" w:rsidRPr="00570728" w:rsidRDefault="00A34E04" w:rsidP="002F468C">
            <w:pPr>
              <w:ind w:left="284"/>
              <w:jc w:val="right"/>
              <w:rPr>
                <w:spacing w:val="-3"/>
              </w:rPr>
            </w:pPr>
          </w:p>
        </w:tc>
        <w:tc>
          <w:tcPr>
            <w:tcW w:w="8789" w:type="dxa"/>
          </w:tcPr>
          <w:p w14:paraId="323F0B53" w14:textId="77777777" w:rsidR="00A34E04" w:rsidRPr="00570728" w:rsidRDefault="00A34E04" w:rsidP="00CE6E8E">
            <w:pPr>
              <w:spacing w:line="360" w:lineRule="auto"/>
              <w:ind w:left="284"/>
              <w:jc w:val="left"/>
              <w:rPr>
                <w:spacing w:val="-3"/>
              </w:rPr>
            </w:pPr>
            <w:r w:rsidRPr="00570728">
              <w:t xml:space="preserve">1.5 Цели и задачи </w:t>
            </w:r>
            <w:r w:rsidR="00CE6E8E">
              <w:t>уровня</w:t>
            </w:r>
            <w:r w:rsidRPr="00570728">
              <w:t xml:space="preserve"> начального общего образования по учебному </w:t>
            </w:r>
            <w:r>
              <w:t>курсу «Математика»</w:t>
            </w:r>
            <w:r w:rsidRPr="00570728">
              <w:t>.</w:t>
            </w:r>
          </w:p>
        </w:tc>
        <w:tc>
          <w:tcPr>
            <w:tcW w:w="1276" w:type="dxa"/>
          </w:tcPr>
          <w:p w14:paraId="37A23B81" w14:textId="77777777" w:rsidR="00A34E04" w:rsidRPr="00EC2AE0" w:rsidRDefault="00A34E04" w:rsidP="005D4319">
            <w:pPr>
              <w:ind w:left="284"/>
              <w:jc w:val="right"/>
              <w:rPr>
                <w:spacing w:val="-3"/>
              </w:rPr>
            </w:pPr>
            <w:r w:rsidRPr="00EC2AE0">
              <w:rPr>
                <w:spacing w:val="-3"/>
              </w:rPr>
              <w:t>3</w:t>
            </w:r>
          </w:p>
        </w:tc>
      </w:tr>
      <w:tr w:rsidR="00A34E04" w:rsidRPr="00570728" w14:paraId="3EF10512" w14:textId="77777777" w:rsidTr="00EC2AE0">
        <w:trPr>
          <w:trHeight w:val="437"/>
        </w:trPr>
        <w:tc>
          <w:tcPr>
            <w:tcW w:w="675" w:type="dxa"/>
          </w:tcPr>
          <w:p w14:paraId="3622EDFC" w14:textId="77777777" w:rsidR="00A34E04" w:rsidRPr="00570728" w:rsidRDefault="00A34E04" w:rsidP="002F468C">
            <w:pPr>
              <w:ind w:left="284"/>
              <w:jc w:val="right"/>
              <w:rPr>
                <w:spacing w:val="-3"/>
              </w:rPr>
            </w:pPr>
          </w:p>
        </w:tc>
        <w:tc>
          <w:tcPr>
            <w:tcW w:w="8789" w:type="dxa"/>
          </w:tcPr>
          <w:p w14:paraId="7510B40F" w14:textId="77777777" w:rsidR="00A34E04" w:rsidRPr="00570728" w:rsidRDefault="00A34E04" w:rsidP="000F17DA">
            <w:pPr>
              <w:spacing w:line="360" w:lineRule="auto"/>
              <w:ind w:left="284"/>
              <w:jc w:val="left"/>
              <w:rPr>
                <w:spacing w:val="-3"/>
              </w:rPr>
            </w:pPr>
            <w:r w:rsidRPr="00570728">
              <w:t>1.6 Личностные, метапредметные и предметные результаты освоения учебного предмета «Математика»</w:t>
            </w:r>
            <w:r>
              <w:t xml:space="preserve">, 4 класс </w:t>
            </w:r>
          </w:p>
        </w:tc>
        <w:tc>
          <w:tcPr>
            <w:tcW w:w="1276" w:type="dxa"/>
          </w:tcPr>
          <w:p w14:paraId="1CD8A9A6" w14:textId="77777777" w:rsidR="00A34E04" w:rsidRPr="00EC2AE0" w:rsidRDefault="00A34E04" w:rsidP="005D4319">
            <w:pPr>
              <w:ind w:left="284"/>
              <w:jc w:val="right"/>
              <w:rPr>
                <w:spacing w:val="-3"/>
              </w:rPr>
            </w:pPr>
            <w:r w:rsidRPr="00EC2AE0">
              <w:rPr>
                <w:spacing w:val="-3"/>
              </w:rPr>
              <w:t>4</w:t>
            </w:r>
          </w:p>
        </w:tc>
      </w:tr>
      <w:tr w:rsidR="00A34E04" w:rsidRPr="00570728" w14:paraId="7331DA7E" w14:textId="77777777" w:rsidTr="00EC2AE0">
        <w:trPr>
          <w:trHeight w:val="221"/>
        </w:trPr>
        <w:tc>
          <w:tcPr>
            <w:tcW w:w="675" w:type="dxa"/>
          </w:tcPr>
          <w:p w14:paraId="3F5C4D1E" w14:textId="77777777" w:rsidR="00A34E04" w:rsidRPr="00570728" w:rsidRDefault="00A34E04" w:rsidP="002F468C">
            <w:pPr>
              <w:ind w:left="284"/>
              <w:jc w:val="right"/>
              <w:rPr>
                <w:spacing w:val="-3"/>
              </w:rPr>
            </w:pPr>
          </w:p>
        </w:tc>
        <w:tc>
          <w:tcPr>
            <w:tcW w:w="8789" w:type="dxa"/>
          </w:tcPr>
          <w:p w14:paraId="53075FF9" w14:textId="77777777" w:rsidR="00A34E04" w:rsidRPr="00570728" w:rsidRDefault="00A34E04" w:rsidP="000F17DA">
            <w:pPr>
              <w:spacing w:line="360" w:lineRule="auto"/>
              <w:ind w:left="284"/>
              <w:rPr>
                <w:spacing w:val="-3"/>
              </w:rPr>
            </w:pPr>
            <w:r w:rsidRPr="00570728">
              <w:t>1.7 Содержание учебного предмета «Математика», 4 класс.</w:t>
            </w:r>
          </w:p>
        </w:tc>
        <w:tc>
          <w:tcPr>
            <w:tcW w:w="1276" w:type="dxa"/>
          </w:tcPr>
          <w:p w14:paraId="5CF9B8C2" w14:textId="77777777" w:rsidR="00A34E04" w:rsidRPr="00EC2AE0" w:rsidRDefault="00A34E04" w:rsidP="005D4319">
            <w:pPr>
              <w:ind w:left="284"/>
              <w:jc w:val="right"/>
              <w:rPr>
                <w:spacing w:val="-3"/>
              </w:rPr>
            </w:pPr>
            <w:r w:rsidRPr="00EC2AE0">
              <w:rPr>
                <w:spacing w:val="-3"/>
              </w:rPr>
              <w:t>8</w:t>
            </w:r>
          </w:p>
        </w:tc>
      </w:tr>
      <w:tr w:rsidR="00A34E04" w:rsidRPr="00570728" w14:paraId="031804D6" w14:textId="77777777" w:rsidTr="00EC2AE0">
        <w:trPr>
          <w:trHeight w:val="437"/>
        </w:trPr>
        <w:tc>
          <w:tcPr>
            <w:tcW w:w="675" w:type="dxa"/>
          </w:tcPr>
          <w:p w14:paraId="5A9802D1" w14:textId="77777777" w:rsidR="00A34E04" w:rsidRPr="00570728" w:rsidRDefault="00A34E04" w:rsidP="002F468C">
            <w:pPr>
              <w:ind w:left="284"/>
              <w:jc w:val="right"/>
              <w:rPr>
                <w:spacing w:val="-3"/>
              </w:rPr>
            </w:pPr>
          </w:p>
        </w:tc>
        <w:tc>
          <w:tcPr>
            <w:tcW w:w="8789" w:type="dxa"/>
          </w:tcPr>
          <w:p w14:paraId="14B0ED43" w14:textId="77777777" w:rsidR="00A34E04" w:rsidRPr="00570728" w:rsidRDefault="00A34E04" w:rsidP="000F17DA">
            <w:pPr>
              <w:spacing w:line="360" w:lineRule="auto"/>
              <w:ind w:left="284"/>
              <w:rPr>
                <w:spacing w:val="-3"/>
              </w:rPr>
            </w:pPr>
            <w:r w:rsidRPr="00570728">
              <w:rPr>
                <w:rFonts w:eastAsia="Arial Unicode MS"/>
                <w:kern w:val="2"/>
                <w:lang w:eastAsia="hi-IN" w:bidi="hi-IN"/>
              </w:rPr>
              <w:t>1.8 Т</w:t>
            </w:r>
            <w:r w:rsidRPr="00570728">
              <w:t>ематическое планирование</w:t>
            </w:r>
            <w:r>
              <w:t xml:space="preserve"> по учебному предмету «Математика», 4 класс</w:t>
            </w:r>
            <w:r w:rsidRPr="00570728">
              <w:t xml:space="preserve"> с определением основных видов учебной деятельности обучающихся.</w:t>
            </w:r>
          </w:p>
        </w:tc>
        <w:tc>
          <w:tcPr>
            <w:tcW w:w="1276" w:type="dxa"/>
          </w:tcPr>
          <w:p w14:paraId="628AD4F1" w14:textId="77777777" w:rsidR="00A34E04" w:rsidRPr="00EC2AE0" w:rsidRDefault="00A34E04" w:rsidP="005D4319">
            <w:pPr>
              <w:ind w:left="284"/>
              <w:jc w:val="right"/>
              <w:rPr>
                <w:spacing w:val="-3"/>
              </w:rPr>
            </w:pPr>
            <w:r w:rsidRPr="00EC2AE0">
              <w:rPr>
                <w:spacing w:val="-3"/>
              </w:rPr>
              <w:t>10</w:t>
            </w:r>
          </w:p>
        </w:tc>
      </w:tr>
      <w:tr w:rsidR="00A34E04" w:rsidRPr="00570728" w14:paraId="122A4022" w14:textId="77777777" w:rsidTr="00EC2AE0">
        <w:trPr>
          <w:trHeight w:val="290"/>
        </w:trPr>
        <w:tc>
          <w:tcPr>
            <w:tcW w:w="675" w:type="dxa"/>
          </w:tcPr>
          <w:p w14:paraId="4B7E2CB4" w14:textId="77777777" w:rsidR="00A34E04" w:rsidRPr="00570728" w:rsidRDefault="00A34E04" w:rsidP="002F468C">
            <w:pPr>
              <w:ind w:left="284"/>
              <w:jc w:val="right"/>
              <w:rPr>
                <w:spacing w:val="-3"/>
              </w:rPr>
            </w:pPr>
          </w:p>
        </w:tc>
        <w:tc>
          <w:tcPr>
            <w:tcW w:w="8789" w:type="dxa"/>
          </w:tcPr>
          <w:p w14:paraId="4285E09E" w14:textId="77777777" w:rsidR="00A34E04" w:rsidRPr="00570728" w:rsidRDefault="00C93EA7" w:rsidP="00351ED1">
            <w:pPr>
              <w:spacing w:line="360" w:lineRule="auto"/>
              <w:ind w:left="284"/>
              <w:rPr>
                <w:spacing w:val="-3"/>
              </w:rPr>
            </w:pPr>
            <w:r>
              <w:t>1.</w:t>
            </w:r>
            <w:r w:rsidR="00CE6E8E">
              <w:t>9. Промежуточная</w:t>
            </w:r>
            <w:r w:rsidR="00A34E04" w:rsidRPr="00570728">
              <w:t xml:space="preserve"> аттестаци</w:t>
            </w:r>
            <w:r w:rsidR="00351ED1">
              <w:t>я</w:t>
            </w:r>
            <w:r w:rsidR="00A34E04" w:rsidRPr="00570728">
              <w:t xml:space="preserve"> обучающихся</w:t>
            </w:r>
            <w:r w:rsidR="00A34E04">
              <w:t xml:space="preserve"> по учебному предмету «Математика», 4 класс</w:t>
            </w:r>
            <w:r w:rsidR="00A34E04" w:rsidRPr="00570728">
              <w:t xml:space="preserve">. </w:t>
            </w:r>
          </w:p>
        </w:tc>
        <w:tc>
          <w:tcPr>
            <w:tcW w:w="1276" w:type="dxa"/>
          </w:tcPr>
          <w:p w14:paraId="2506D51B" w14:textId="77777777" w:rsidR="00A34E04" w:rsidRPr="00EC2AE0" w:rsidRDefault="0068270B" w:rsidP="005D4319">
            <w:pPr>
              <w:ind w:left="284"/>
              <w:jc w:val="right"/>
              <w:rPr>
                <w:spacing w:val="-3"/>
              </w:rPr>
            </w:pPr>
            <w:r w:rsidRPr="00EC2AE0">
              <w:rPr>
                <w:spacing w:val="-3"/>
              </w:rPr>
              <w:t>62</w:t>
            </w:r>
          </w:p>
        </w:tc>
      </w:tr>
      <w:tr w:rsidR="00A34E04" w:rsidRPr="00570728" w14:paraId="6E6154DC" w14:textId="77777777" w:rsidTr="00EC2AE0">
        <w:trPr>
          <w:trHeight w:val="279"/>
        </w:trPr>
        <w:tc>
          <w:tcPr>
            <w:tcW w:w="675" w:type="dxa"/>
          </w:tcPr>
          <w:p w14:paraId="79EB0B3A" w14:textId="77777777" w:rsidR="00A34E04" w:rsidRPr="00570728" w:rsidRDefault="00A34E04" w:rsidP="002F468C">
            <w:pPr>
              <w:ind w:left="284"/>
              <w:jc w:val="right"/>
              <w:rPr>
                <w:spacing w:val="-3"/>
              </w:rPr>
            </w:pPr>
          </w:p>
        </w:tc>
        <w:tc>
          <w:tcPr>
            <w:tcW w:w="8789" w:type="dxa"/>
          </w:tcPr>
          <w:p w14:paraId="491A96B9" w14:textId="77777777" w:rsidR="00A34E04" w:rsidRPr="00570728" w:rsidRDefault="00A34E04" w:rsidP="000F17DA">
            <w:pPr>
              <w:spacing w:line="360" w:lineRule="auto"/>
              <w:ind w:left="284"/>
              <w:jc w:val="left"/>
              <w:rPr>
                <w:spacing w:val="-3"/>
              </w:rPr>
            </w:pPr>
            <w:r w:rsidRPr="00570728">
              <w:t>1.10 Критерии оценок обучающихся по учебному предмету «Математика»</w:t>
            </w:r>
            <w:r>
              <w:t>, 4 класс</w:t>
            </w:r>
            <w:r w:rsidRPr="00570728">
              <w:t>.</w:t>
            </w:r>
          </w:p>
        </w:tc>
        <w:tc>
          <w:tcPr>
            <w:tcW w:w="1276" w:type="dxa"/>
          </w:tcPr>
          <w:p w14:paraId="1C150B5B" w14:textId="77777777" w:rsidR="00A34E04" w:rsidRPr="00EC2AE0" w:rsidRDefault="0068270B" w:rsidP="005D4319">
            <w:pPr>
              <w:ind w:left="284"/>
              <w:jc w:val="right"/>
              <w:rPr>
                <w:spacing w:val="-3"/>
              </w:rPr>
            </w:pPr>
            <w:r w:rsidRPr="00EC2AE0">
              <w:rPr>
                <w:spacing w:val="-3"/>
              </w:rPr>
              <w:t>62</w:t>
            </w:r>
          </w:p>
        </w:tc>
      </w:tr>
      <w:tr w:rsidR="00A34E04" w:rsidRPr="00570728" w14:paraId="67741A1D" w14:textId="77777777" w:rsidTr="00EC2AE0">
        <w:trPr>
          <w:trHeight w:val="270"/>
        </w:trPr>
        <w:tc>
          <w:tcPr>
            <w:tcW w:w="675" w:type="dxa"/>
          </w:tcPr>
          <w:p w14:paraId="27015B9B" w14:textId="77777777" w:rsidR="00A34E04" w:rsidRPr="00570728" w:rsidRDefault="00A34E04" w:rsidP="002F468C">
            <w:pPr>
              <w:ind w:left="284"/>
              <w:jc w:val="right"/>
              <w:rPr>
                <w:spacing w:val="-3"/>
              </w:rPr>
            </w:pPr>
            <w:r w:rsidRPr="00570728">
              <w:rPr>
                <w:spacing w:val="-3"/>
              </w:rPr>
              <w:t>2.</w:t>
            </w:r>
          </w:p>
        </w:tc>
        <w:tc>
          <w:tcPr>
            <w:tcW w:w="8789" w:type="dxa"/>
          </w:tcPr>
          <w:p w14:paraId="7A24217F" w14:textId="77777777" w:rsidR="00A34E04" w:rsidRPr="00570728" w:rsidRDefault="00A34E04" w:rsidP="000F17DA">
            <w:pPr>
              <w:spacing w:line="360" w:lineRule="auto"/>
              <w:ind w:left="284"/>
              <w:jc w:val="left"/>
              <w:rPr>
                <w:b/>
                <w:spacing w:val="-3"/>
              </w:rPr>
            </w:pPr>
            <w:r w:rsidRPr="00570728">
              <w:rPr>
                <w:spacing w:val="-3"/>
              </w:rPr>
              <w:t>Календарно-тематическое планирование</w:t>
            </w:r>
            <w:r>
              <w:rPr>
                <w:spacing w:val="-3"/>
              </w:rPr>
              <w:t xml:space="preserve"> </w:t>
            </w:r>
            <w:r>
              <w:t>по учебному предмету «Математика», 4 класс</w:t>
            </w:r>
          </w:p>
        </w:tc>
        <w:tc>
          <w:tcPr>
            <w:tcW w:w="1276" w:type="dxa"/>
          </w:tcPr>
          <w:p w14:paraId="5725FD52" w14:textId="77777777" w:rsidR="00A34E04" w:rsidRPr="00EC2AE0" w:rsidRDefault="0068270B" w:rsidP="005D4319">
            <w:pPr>
              <w:ind w:left="284"/>
              <w:jc w:val="right"/>
              <w:rPr>
                <w:spacing w:val="-3"/>
              </w:rPr>
            </w:pPr>
            <w:r w:rsidRPr="00EC2AE0">
              <w:rPr>
                <w:spacing w:val="-3"/>
              </w:rPr>
              <w:t>63</w:t>
            </w:r>
          </w:p>
        </w:tc>
      </w:tr>
      <w:tr w:rsidR="00A34E04" w:rsidRPr="00570728" w14:paraId="6CE1B36D" w14:textId="77777777" w:rsidTr="00EC2AE0">
        <w:trPr>
          <w:trHeight w:val="401"/>
        </w:trPr>
        <w:tc>
          <w:tcPr>
            <w:tcW w:w="675" w:type="dxa"/>
          </w:tcPr>
          <w:p w14:paraId="6C1AB6E1" w14:textId="77777777" w:rsidR="00A34E04" w:rsidRPr="00570728" w:rsidRDefault="00A34E04" w:rsidP="002F468C">
            <w:pPr>
              <w:ind w:left="284"/>
              <w:jc w:val="right"/>
              <w:rPr>
                <w:spacing w:val="-3"/>
              </w:rPr>
            </w:pPr>
            <w:r w:rsidRPr="00570728">
              <w:rPr>
                <w:spacing w:val="-3"/>
              </w:rPr>
              <w:t>3.</w:t>
            </w:r>
          </w:p>
        </w:tc>
        <w:tc>
          <w:tcPr>
            <w:tcW w:w="8789" w:type="dxa"/>
          </w:tcPr>
          <w:p w14:paraId="57E6C89A" w14:textId="77777777" w:rsidR="00A34E04" w:rsidRPr="00570728" w:rsidRDefault="00A34E04" w:rsidP="00351ED1">
            <w:pPr>
              <w:spacing w:line="360" w:lineRule="auto"/>
              <w:ind w:left="284"/>
              <w:jc w:val="left"/>
              <w:rPr>
                <w:b/>
                <w:spacing w:val="-3"/>
              </w:rPr>
            </w:pPr>
            <w:r w:rsidRPr="00CB63C9">
              <w:t>График те</w:t>
            </w:r>
            <w:r w:rsidR="00C93EA7">
              <w:t xml:space="preserve">кущего </w:t>
            </w:r>
            <w:r>
              <w:t>контроля успеваемости</w:t>
            </w:r>
            <w:r w:rsidR="00351ED1">
              <w:t xml:space="preserve"> и</w:t>
            </w:r>
            <w:r>
              <w:t xml:space="preserve"> промеж</w:t>
            </w:r>
            <w:r w:rsidR="00C93EA7">
              <w:t xml:space="preserve">уточной аттестации обучающихся </w:t>
            </w:r>
            <w:r w:rsidRPr="00174F41">
              <w:rPr>
                <w:color w:val="000000"/>
              </w:rPr>
              <w:t>по учебному предмету «</w:t>
            </w:r>
            <w:r>
              <w:t>Математика</w:t>
            </w:r>
            <w:r>
              <w:rPr>
                <w:color w:val="000000"/>
              </w:rPr>
              <w:t>», 4 класс</w:t>
            </w:r>
          </w:p>
        </w:tc>
        <w:tc>
          <w:tcPr>
            <w:tcW w:w="1276" w:type="dxa"/>
          </w:tcPr>
          <w:p w14:paraId="4BAAA751" w14:textId="77777777" w:rsidR="00A34E04" w:rsidRPr="00EC2AE0" w:rsidRDefault="0068270B" w:rsidP="005D4319">
            <w:pPr>
              <w:ind w:left="284"/>
              <w:jc w:val="right"/>
              <w:rPr>
                <w:spacing w:val="-3"/>
              </w:rPr>
            </w:pPr>
            <w:r w:rsidRPr="00EC2AE0">
              <w:rPr>
                <w:spacing w:val="-3"/>
              </w:rPr>
              <w:t>63</w:t>
            </w:r>
          </w:p>
        </w:tc>
      </w:tr>
      <w:tr w:rsidR="00A34E04" w:rsidRPr="00570728" w14:paraId="23A5CE3D" w14:textId="77777777" w:rsidTr="00EC2AE0">
        <w:trPr>
          <w:trHeight w:val="401"/>
        </w:trPr>
        <w:tc>
          <w:tcPr>
            <w:tcW w:w="675" w:type="dxa"/>
          </w:tcPr>
          <w:p w14:paraId="29AD571B" w14:textId="77777777" w:rsidR="00A34E04" w:rsidRPr="00570728" w:rsidRDefault="00A34E04" w:rsidP="002F468C">
            <w:pPr>
              <w:ind w:left="284"/>
              <w:jc w:val="right"/>
              <w:rPr>
                <w:spacing w:val="-3"/>
              </w:rPr>
            </w:pPr>
            <w:r>
              <w:rPr>
                <w:spacing w:val="-3"/>
              </w:rPr>
              <w:t>4.</w:t>
            </w:r>
          </w:p>
        </w:tc>
        <w:tc>
          <w:tcPr>
            <w:tcW w:w="8789" w:type="dxa"/>
          </w:tcPr>
          <w:p w14:paraId="79F3800C" w14:textId="77777777" w:rsidR="00A34E04" w:rsidRPr="00570728" w:rsidRDefault="00A34E04" w:rsidP="000F17DA">
            <w:pPr>
              <w:spacing w:line="360" w:lineRule="auto"/>
              <w:ind w:left="284"/>
              <w:jc w:val="left"/>
              <w:rPr>
                <w:spacing w:val="-3"/>
              </w:rPr>
            </w:pPr>
            <w:r w:rsidRPr="0023184D">
              <w:t>График проектов</w:t>
            </w:r>
            <w:r>
              <w:t xml:space="preserve"> обучающихся </w:t>
            </w:r>
            <w:r w:rsidRPr="0023184D">
              <w:rPr>
                <w:bCs/>
                <w:color w:val="000000"/>
              </w:rPr>
              <w:t>по учебному предмету «</w:t>
            </w:r>
            <w:r>
              <w:rPr>
                <w:bCs/>
                <w:color w:val="000000"/>
              </w:rPr>
              <w:t>Математика</w:t>
            </w:r>
            <w:r w:rsidRPr="0023184D">
              <w:rPr>
                <w:bCs/>
                <w:color w:val="000000"/>
              </w:rPr>
              <w:t>», 4 класс</w:t>
            </w:r>
          </w:p>
        </w:tc>
        <w:tc>
          <w:tcPr>
            <w:tcW w:w="1276" w:type="dxa"/>
          </w:tcPr>
          <w:p w14:paraId="0D843304" w14:textId="77777777" w:rsidR="00A34E04" w:rsidRPr="00EC2AE0" w:rsidRDefault="008D6B62" w:rsidP="00220F23">
            <w:pPr>
              <w:ind w:left="284"/>
              <w:jc w:val="right"/>
              <w:rPr>
                <w:spacing w:val="-3"/>
              </w:rPr>
            </w:pPr>
            <w:r w:rsidRPr="00EC2AE0">
              <w:rPr>
                <w:spacing w:val="-3"/>
              </w:rPr>
              <w:t>6</w:t>
            </w:r>
            <w:r w:rsidR="0068270B" w:rsidRPr="00EC2AE0">
              <w:rPr>
                <w:spacing w:val="-3"/>
              </w:rPr>
              <w:t>4</w:t>
            </w:r>
          </w:p>
        </w:tc>
      </w:tr>
      <w:tr w:rsidR="00A34E04" w:rsidRPr="00570728" w14:paraId="3FFB25F6" w14:textId="77777777" w:rsidTr="00EC2AE0">
        <w:trPr>
          <w:trHeight w:val="507"/>
        </w:trPr>
        <w:tc>
          <w:tcPr>
            <w:tcW w:w="675" w:type="dxa"/>
          </w:tcPr>
          <w:p w14:paraId="2AE5ACF7" w14:textId="77777777" w:rsidR="00A34E04" w:rsidRPr="00570728" w:rsidRDefault="00A34E04" w:rsidP="002F468C">
            <w:pPr>
              <w:ind w:left="284"/>
              <w:jc w:val="right"/>
              <w:rPr>
                <w:spacing w:val="-3"/>
              </w:rPr>
            </w:pPr>
            <w:r>
              <w:rPr>
                <w:spacing w:val="-3"/>
              </w:rPr>
              <w:t>5.</w:t>
            </w:r>
          </w:p>
        </w:tc>
        <w:tc>
          <w:tcPr>
            <w:tcW w:w="8789" w:type="dxa"/>
          </w:tcPr>
          <w:p w14:paraId="4829390D" w14:textId="77777777" w:rsidR="00A34E04" w:rsidRPr="00570728" w:rsidRDefault="00A34E04" w:rsidP="000F17DA">
            <w:pPr>
              <w:spacing w:line="360" w:lineRule="auto"/>
              <w:ind w:left="284"/>
              <w:jc w:val="left"/>
              <w:rPr>
                <w:b/>
                <w:spacing w:val="-3"/>
              </w:rPr>
            </w:pPr>
            <w:r w:rsidRPr="00570728">
              <w:rPr>
                <w:spacing w:val="-3"/>
              </w:rPr>
              <w:t xml:space="preserve">Материально- техническое обеспечение </w:t>
            </w:r>
            <w:r>
              <w:rPr>
                <w:spacing w:val="-3"/>
              </w:rPr>
              <w:t xml:space="preserve">образовательного процесса по </w:t>
            </w:r>
            <w:r w:rsidRPr="00570728">
              <w:rPr>
                <w:spacing w:val="-3"/>
              </w:rPr>
              <w:t>учебно</w:t>
            </w:r>
            <w:r>
              <w:rPr>
                <w:spacing w:val="-3"/>
              </w:rPr>
              <w:t>му</w:t>
            </w:r>
            <w:r w:rsidRPr="00570728">
              <w:rPr>
                <w:spacing w:val="-3"/>
              </w:rPr>
              <w:t xml:space="preserve"> предмет</w:t>
            </w:r>
            <w:r>
              <w:rPr>
                <w:spacing w:val="-3"/>
              </w:rPr>
              <w:t xml:space="preserve">у </w:t>
            </w:r>
            <w:r>
              <w:t>«Математика», 4 класс</w:t>
            </w:r>
          </w:p>
        </w:tc>
        <w:tc>
          <w:tcPr>
            <w:tcW w:w="1276" w:type="dxa"/>
          </w:tcPr>
          <w:p w14:paraId="707E7FD6" w14:textId="77777777" w:rsidR="00A34E04" w:rsidRPr="00EC2AE0" w:rsidRDefault="0068270B" w:rsidP="005D4319">
            <w:pPr>
              <w:ind w:left="284"/>
              <w:jc w:val="right"/>
              <w:rPr>
                <w:spacing w:val="-3"/>
              </w:rPr>
            </w:pPr>
            <w:r w:rsidRPr="00EC2AE0">
              <w:rPr>
                <w:spacing w:val="-3"/>
              </w:rPr>
              <w:t>64</w:t>
            </w:r>
          </w:p>
        </w:tc>
      </w:tr>
      <w:tr w:rsidR="00A34E04" w:rsidRPr="00570728" w14:paraId="0B9BF4AD" w14:textId="77777777" w:rsidTr="00EC2AE0">
        <w:trPr>
          <w:trHeight w:val="379"/>
        </w:trPr>
        <w:tc>
          <w:tcPr>
            <w:tcW w:w="675" w:type="dxa"/>
          </w:tcPr>
          <w:p w14:paraId="20EC1387" w14:textId="77777777" w:rsidR="00A34E04" w:rsidRPr="00570728" w:rsidRDefault="00A34E04" w:rsidP="002F468C">
            <w:pPr>
              <w:ind w:left="284"/>
              <w:jc w:val="right"/>
              <w:rPr>
                <w:spacing w:val="-3"/>
              </w:rPr>
            </w:pPr>
            <w:r>
              <w:rPr>
                <w:spacing w:val="-3"/>
              </w:rPr>
              <w:t>6</w:t>
            </w:r>
            <w:r w:rsidRPr="00570728">
              <w:rPr>
                <w:spacing w:val="-3"/>
              </w:rPr>
              <w:t>.</w:t>
            </w:r>
          </w:p>
        </w:tc>
        <w:tc>
          <w:tcPr>
            <w:tcW w:w="8789" w:type="dxa"/>
          </w:tcPr>
          <w:p w14:paraId="1BB5EE9F" w14:textId="77777777" w:rsidR="00A34E04" w:rsidRPr="00570728" w:rsidRDefault="00A34E04" w:rsidP="000F17DA">
            <w:pPr>
              <w:spacing w:line="360" w:lineRule="auto"/>
              <w:ind w:left="284"/>
              <w:jc w:val="left"/>
              <w:rPr>
                <w:b/>
                <w:spacing w:val="-3"/>
              </w:rPr>
            </w:pPr>
            <w:r w:rsidRPr="00570728">
              <w:rPr>
                <w:spacing w:val="-3"/>
              </w:rPr>
              <w:t xml:space="preserve">Контрольно-измерительные материалы </w:t>
            </w:r>
            <w:r>
              <w:t>по учебному предмету «Математика», 4 класс</w:t>
            </w:r>
          </w:p>
        </w:tc>
        <w:tc>
          <w:tcPr>
            <w:tcW w:w="1276" w:type="dxa"/>
          </w:tcPr>
          <w:p w14:paraId="2D9015AA" w14:textId="77777777" w:rsidR="00A34E04" w:rsidRPr="00EC2AE0" w:rsidRDefault="0068270B" w:rsidP="005D4319">
            <w:pPr>
              <w:ind w:left="284"/>
              <w:jc w:val="right"/>
              <w:rPr>
                <w:spacing w:val="-3"/>
              </w:rPr>
            </w:pPr>
            <w:r w:rsidRPr="00EC2AE0">
              <w:rPr>
                <w:spacing w:val="-3"/>
              </w:rPr>
              <w:t>65</w:t>
            </w:r>
          </w:p>
        </w:tc>
      </w:tr>
      <w:tr w:rsidR="00A34E04" w:rsidRPr="00570728" w14:paraId="185725B9" w14:textId="77777777" w:rsidTr="00EC2AE0">
        <w:trPr>
          <w:trHeight w:val="471"/>
        </w:trPr>
        <w:tc>
          <w:tcPr>
            <w:tcW w:w="675" w:type="dxa"/>
          </w:tcPr>
          <w:p w14:paraId="7906431F" w14:textId="77777777" w:rsidR="00A34E04" w:rsidRPr="00570728" w:rsidRDefault="00A34E04" w:rsidP="002F468C">
            <w:pPr>
              <w:ind w:left="284"/>
              <w:jc w:val="right"/>
              <w:rPr>
                <w:spacing w:val="-3"/>
              </w:rPr>
            </w:pPr>
            <w:r>
              <w:rPr>
                <w:spacing w:val="-3"/>
              </w:rPr>
              <w:t>7</w:t>
            </w:r>
            <w:r w:rsidRPr="00570728">
              <w:rPr>
                <w:spacing w:val="-3"/>
              </w:rPr>
              <w:t>.</w:t>
            </w:r>
          </w:p>
        </w:tc>
        <w:tc>
          <w:tcPr>
            <w:tcW w:w="8789" w:type="dxa"/>
          </w:tcPr>
          <w:p w14:paraId="0049F7E6" w14:textId="77777777" w:rsidR="00A34E04" w:rsidRPr="00570728" w:rsidRDefault="00A34E04" w:rsidP="000F17DA">
            <w:pPr>
              <w:spacing w:line="360" w:lineRule="auto"/>
              <w:ind w:left="284"/>
              <w:jc w:val="left"/>
              <w:rPr>
                <w:b/>
                <w:spacing w:val="-3"/>
              </w:rPr>
            </w:pPr>
            <w:r w:rsidRPr="00570728">
              <w:rPr>
                <w:spacing w:val="-3"/>
              </w:rPr>
              <w:t>Мониторинг результатов освоения учебного предмета</w:t>
            </w:r>
            <w:r>
              <w:rPr>
                <w:spacing w:val="-3"/>
              </w:rPr>
              <w:t xml:space="preserve"> «Математик», 4 класс</w:t>
            </w:r>
          </w:p>
        </w:tc>
        <w:tc>
          <w:tcPr>
            <w:tcW w:w="1276" w:type="dxa"/>
          </w:tcPr>
          <w:p w14:paraId="30B7DAF1" w14:textId="77777777" w:rsidR="00A34E04" w:rsidRPr="00EC2AE0" w:rsidRDefault="0068270B" w:rsidP="005D4319">
            <w:pPr>
              <w:ind w:left="284"/>
              <w:jc w:val="right"/>
              <w:rPr>
                <w:spacing w:val="-3"/>
              </w:rPr>
            </w:pPr>
            <w:r w:rsidRPr="00EC2AE0">
              <w:rPr>
                <w:spacing w:val="-3"/>
              </w:rPr>
              <w:t>66</w:t>
            </w:r>
          </w:p>
        </w:tc>
      </w:tr>
      <w:tr w:rsidR="00A34E04" w:rsidRPr="00570728" w14:paraId="04174331" w14:textId="77777777" w:rsidTr="00EC2AE0">
        <w:trPr>
          <w:trHeight w:val="471"/>
        </w:trPr>
        <w:tc>
          <w:tcPr>
            <w:tcW w:w="675" w:type="dxa"/>
          </w:tcPr>
          <w:p w14:paraId="624EE7B9" w14:textId="77777777" w:rsidR="00A34E04" w:rsidRPr="00570728" w:rsidRDefault="00A34E04" w:rsidP="002F468C">
            <w:pPr>
              <w:ind w:left="284"/>
              <w:jc w:val="right"/>
              <w:rPr>
                <w:spacing w:val="-3"/>
              </w:rPr>
            </w:pPr>
            <w:r>
              <w:rPr>
                <w:spacing w:val="-3"/>
              </w:rPr>
              <w:t>8</w:t>
            </w:r>
            <w:r w:rsidRPr="00570728">
              <w:rPr>
                <w:spacing w:val="-3"/>
              </w:rPr>
              <w:t>.</w:t>
            </w:r>
          </w:p>
        </w:tc>
        <w:tc>
          <w:tcPr>
            <w:tcW w:w="8789" w:type="dxa"/>
          </w:tcPr>
          <w:p w14:paraId="081C82EC" w14:textId="77777777" w:rsidR="00A34E04" w:rsidRPr="00570728" w:rsidRDefault="00A34E04" w:rsidP="000F17DA">
            <w:pPr>
              <w:spacing w:line="360" w:lineRule="auto"/>
              <w:ind w:left="284"/>
              <w:jc w:val="left"/>
              <w:rPr>
                <w:spacing w:val="-3"/>
              </w:rPr>
            </w:pPr>
            <w:r w:rsidRPr="00570728">
              <w:rPr>
                <w:spacing w:val="-3"/>
              </w:rPr>
              <w:t>Приложение</w:t>
            </w:r>
          </w:p>
        </w:tc>
        <w:tc>
          <w:tcPr>
            <w:tcW w:w="1276" w:type="dxa"/>
          </w:tcPr>
          <w:p w14:paraId="48D73BA0" w14:textId="77777777" w:rsidR="00A34E04" w:rsidRPr="00EC2AE0" w:rsidRDefault="0068270B" w:rsidP="005D4319">
            <w:pPr>
              <w:ind w:left="284"/>
              <w:jc w:val="right"/>
              <w:rPr>
                <w:spacing w:val="-3"/>
              </w:rPr>
            </w:pPr>
            <w:r w:rsidRPr="00EC2AE0">
              <w:rPr>
                <w:spacing w:val="-3"/>
              </w:rPr>
              <w:t>67</w:t>
            </w:r>
          </w:p>
        </w:tc>
      </w:tr>
    </w:tbl>
    <w:p w14:paraId="0B796F05" w14:textId="77777777" w:rsidR="00A34E04" w:rsidRPr="00214F64" w:rsidRDefault="00A34E04" w:rsidP="002F468C">
      <w:pPr>
        <w:ind w:left="284"/>
      </w:pPr>
    </w:p>
    <w:p w14:paraId="4CA4B97B" w14:textId="77777777" w:rsidR="00A34E04" w:rsidRDefault="00A34E04" w:rsidP="002F468C">
      <w:pPr>
        <w:spacing w:after="200" w:line="276" w:lineRule="auto"/>
        <w:ind w:left="284"/>
        <w:jc w:val="left"/>
      </w:pPr>
      <w:r>
        <w:br w:type="page"/>
      </w:r>
    </w:p>
    <w:p w14:paraId="666C7308" w14:textId="008C1E88" w:rsidR="00A34E04" w:rsidRPr="00756498" w:rsidRDefault="00D93ECE" w:rsidP="00D93ECE">
      <w:pPr>
        <w:jc w:val="left"/>
        <w:rPr>
          <w:rStyle w:val="highlighthighlightactive"/>
        </w:rPr>
      </w:pPr>
      <w:r>
        <w:rPr>
          <w:b/>
          <w:bCs/>
        </w:rPr>
        <w:lastRenderedPageBreak/>
        <w:t xml:space="preserve">    </w:t>
      </w:r>
      <w:r w:rsidR="00A34E04">
        <w:rPr>
          <w:b/>
          <w:bCs/>
        </w:rPr>
        <w:t>1.</w:t>
      </w:r>
      <w:r w:rsidR="00A34E04" w:rsidRPr="00AA508E">
        <w:rPr>
          <w:b/>
          <w:bCs/>
        </w:rPr>
        <w:t>Пояснительная записка</w:t>
      </w:r>
    </w:p>
    <w:p w14:paraId="6985E174" w14:textId="5421CA7A" w:rsidR="00A34E04" w:rsidRDefault="00D93ECE" w:rsidP="00D93ECE">
      <w:pPr>
        <w:rPr>
          <w:b/>
        </w:rPr>
      </w:pPr>
      <w:r>
        <w:rPr>
          <w:b/>
        </w:rPr>
        <w:t xml:space="preserve">    </w:t>
      </w:r>
      <w:r w:rsidR="00A34E04" w:rsidRPr="00756498">
        <w:rPr>
          <w:b/>
        </w:rPr>
        <w:t>1.1.</w:t>
      </w:r>
      <w:r w:rsidR="00A34E04" w:rsidRPr="00214F64">
        <w:rPr>
          <w:b/>
        </w:rPr>
        <w:t xml:space="preserve"> </w:t>
      </w:r>
      <w:r w:rsidR="00A34E04">
        <w:rPr>
          <w:b/>
        </w:rPr>
        <w:t>Общие положения</w:t>
      </w:r>
    </w:p>
    <w:p w14:paraId="50272064" w14:textId="2F526426" w:rsidR="00A34E04" w:rsidRPr="00F21A41" w:rsidRDefault="00D93ECE" w:rsidP="00F21A41">
      <w:pPr>
        <w:jc w:val="left"/>
      </w:pPr>
      <w:r>
        <w:t xml:space="preserve">    </w:t>
      </w:r>
      <w:r w:rsidR="00F21A41">
        <w:t xml:space="preserve">Рабочая программа по учебному предмету «Математика», 4 класс составлена  в соответствии с </w:t>
      </w:r>
      <w:r>
        <w:t xml:space="preserve">   </w:t>
      </w:r>
      <w:r w:rsidR="00F21A41">
        <w:t xml:space="preserve">требованиями федерального государственного образовательного стандарта начального общего образования </w:t>
      </w:r>
      <w:r w:rsidR="00F21A41" w:rsidRPr="00BE1EB2">
        <w:rPr>
          <w:rFonts w:eastAsia="Calibri"/>
          <w:lang w:eastAsia="ar-SA"/>
        </w:rPr>
        <w:t>(ФГОС НОО)</w:t>
      </w:r>
      <w:bookmarkStart w:id="0" w:name="OLE_LINK36"/>
      <w:bookmarkStart w:id="1" w:name="OLE_LINK37"/>
      <w:r w:rsidR="00F21A41">
        <w:rPr>
          <w:rFonts w:eastAsia="Calibri"/>
          <w:lang w:eastAsia="ar-SA"/>
        </w:rPr>
        <w:t xml:space="preserve">; </w:t>
      </w:r>
      <w:r w:rsidR="00F21A41" w:rsidRPr="00174F41">
        <w:rPr>
          <w:rFonts w:eastAsia="Calibri"/>
          <w:lang w:eastAsia="ar-SA"/>
        </w:rPr>
        <w:t>основной образовательной программы начального общего образования</w:t>
      </w:r>
      <w:bookmarkEnd w:id="0"/>
      <w:bookmarkEnd w:id="1"/>
      <w:r w:rsidR="00F21A41">
        <w:rPr>
          <w:rFonts w:eastAsia="Calibri"/>
          <w:lang w:eastAsia="ar-SA"/>
        </w:rPr>
        <w:t xml:space="preserve"> </w:t>
      </w:r>
      <w:r w:rsidR="00F21A41" w:rsidRPr="009749CE">
        <w:rPr>
          <w:rFonts w:eastAsia="Calibri"/>
          <w:lang w:eastAsia="ar-SA"/>
        </w:rPr>
        <w:t>МБОУ «Лянторская СОШ №4»</w:t>
      </w:r>
      <w:r w:rsidR="00F21A41">
        <w:rPr>
          <w:rFonts w:eastAsia="Calibri"/>
          <w:lang w:eastAsia="ar-SA"/>
        </w:rPr>
        <w:t xml:space="preserve"> на 2021-2022 учебный год; </w:t>
      </w:r>
      <w:r w:rsidR="00A34E04" w:rsidRPr="007E0FFE">
        <w:rPr>
          <w:rFonts w:eastAsia="Calibri"/>
        </w:rPr>
        <w:t>авторской  программы  М.И. Моро, С.В. Степановой, С.И. Волковой  по учебному курсу «Математика», (1-4 классы, образовательная программа «Школа России»);</w:t>
      </w:r>
      <w:r w:rsidR="00A34E04">
        <w:rPr>
          <w:rFonts w:eastAsia="Calibri"/>
        </w:rPr>
        <w:t xml:space="preserve"> </w:t>
      </w:r>
      <w:r w:rsidR="00A34E04" w:rsidRPr="00466F6E">
        <w:rPr>
          <w:color w:val="000000" w:themeColor="text1"/>
          <w:lang w:eastAsia="ar-SA"/>
        </w:rPr>
        <w:t xml:space="preserve">учебника </w:t>
      </w:r>
      <w:r w:rsidR="00A34E04" w:rsidRPr="00466F6E">
        <w:rPr>
          <w:rFonts w:eastAsia="Calibri"/>
          <w:color w:val="000000"/>
          <w:shd w:val="clear" w:color="auto" w:fill="FFFFFF"/>
          <w:lang w:eastAsia="en-US"/>
        </w:rPr>
        <w:t>«</w:t>
      </w:r>
      <w:r w:rsidR="00A34E04" w:rsidRPr="00466F6E">
        <w:rPr>
          <w:rFonts w:eastAsia="MS Mincho"/>
          <w:lang w:eastAsia="ar-SA"/>
        </w:rPr>
        <w:t>Математика</w:t>
      </w:r>
      <w:r w:rsidR="00A34E04" w:rsidRPr="00466F6E">
        <w:rPr>
          <w:rFonts w:eastAsia="Calibri"/>
          <w:color w:val="000000"/>
          <w:shd w:val="clear" w:color="auto" w:fill="FFFFFF"/>
          <w:lang w:eastAsia="en-US"/>
        </w:rPr>
        <w:t>», 4 класс,</w:t>
      </w:r>
      <w:r w:rsidR="00A34E04">
        <w:rPr>
          <w:rFonts w:eastAsia="Calibri"/>
          <w:color w:val="000000"/>
          <w:shd w:val="clear" w:color="auto" w:fill="FFFFFF"/>
          <w:lang w:eastAsia="en-US"/>
        </w:rPr>
        <w:t xml:space="preserve"> в двух частях</w:t>
      </w:r>
      <w:r w:rsidR="00A34E04">
        <w:t xml:space="preserve">, </w:t>
      </w:r>
      <w:r w:rsidR="00A34E04" w:rsidRPr="00756498">
        <w:rPr>
          <w:rFonts w:eastAsia="MS Mincho"/>
          <w:lang w:eastAsia="ar-SA"/>
        </w:rPr>
        <w:t>М.И.</w:t>
      </w:r>
      <w:r w:rsidR="00A34E04">
        <w:rPr>
          <w:rFonts w:eastAsia="MS Mincho"/>
          <w:lang w:eastAsia="ar-SA"/>
        </w:rPr>
        <w:t xml:space="preserve"> </w:t>
      </w:r>
      <w:r w:rsidR="00A34E04" w:rsidRPr="00756498">
        <w:rPr>
          <w:rFonts w:eastAsia="MS Mincho"/>
          <w:lang w:eastAsia="ar-SA"/>
        </w:rPr>
        <w:t>Моро, С.И.</w:t>
      </w:r>
      <w:r w:rsidR="00A34E04">
        <w:rPr>
          <w:rFonts w:eastAsia="MS Mincho"/>
          <w:lang w:eastAsia="ar-SA"/>
        </w:rPr>
        <w:t xml:space="preserve"> </w:t>
      </w:r>
      <w:r w:rsidR="00A34E04" w:rsidRPr="00756498">
        <w:rPr>
          <w:rFonts w:eastAsia="MS Mincho"/>
          <w:lang w:eastAsia="ar-SA"/>
        </w:rPr>
        <w:t>Во</w:t>
      </w:r>
      <w:r w:rsidR="00A34E04">
        <w:rPr>
          <w:rFonts w:eastAsia="MS Mincho"/>
          <w:lang w:eastAsia="ar-SA"/>
        </w:rPr>
        <w:t>лкова</w:t>
      </w:r>
      <w:r w:rsidR="00A34E04">
        <w:rPr>
          <w:color w:val="000000" w:themeColor="text1"/>
          <w:lang w:eastAsia="ar-SA"/>
        </w:rPr>
        <w:t>.</w:t>
      </w:r>
      <w:r w:rsidR="00A34E04" w:rsidRPr="00C67ACB">
        <w:rPr>
          <w:color w:val="000000" w:themeColor="text1"/>
          <w:lang w:eastAsia="ar-SA"/>
        </w:rPr>
        <w:t xml:space="preserve"> </w:t>
      </w:r>
      <w:r w:rsidR="00A34E04" w:rsidRPr="00966C1D">
        <w:rPr>
          <w:color w:val="000000" w:themeColor="text1"/>
          <w:lang w:eastAsia="ar-SA"/>
        </w:rPr>
        <w:t>– М.: Просвещение, 20</w:t>
      </w:r>
      <w:r w:rsidR="00F21A41">
        <w:rPr>
          <w:lang w:eastAsia="ar-SA"/>
        </w:rPr>
        <w:t>19</w:t>
      </w:r>
      <w:r w:rsidR="00A34E04">
        <w:rPr>
          <w:color w:val="000000" w:themeColor="text1"/>
          <w:lang w:eastAsia="ar-SA"/>
        </w:rPr>
        <w:t xml:space="preserve"> г; </w:t>
      </w:r>
      <w:r w:rsidR="00F21A41" w:rsidRPr="00F21A41">
        <w:t>http://catalog.prosv.ru/item/21927</w:t>
      </w:r>
      <w:r w:rsidR="00A34E04" w:rsidRPr="00F21A41">
        <w:rPr>
          <w:u w:val="single"/>
        </w:rPr>
        <w:t>.</w:t>
      </w:r>
    </w:p>
    <w:p w14:paraId="081282D5" w14:textId="77777777" w:rsidR="000F17DA" w:rsidRPr="00F21A41" w:rsidRDefault="000F17DA" w:rsidP="00F21A41">
      <w:pPr>
        <w:ind w:left="284"/>
        <w:jc w:val="left"/>
        <w:rPr>
          <w:color w:val="000000" w:themeColor="text1"/>
          <w:lang w:eastAsia="ar-SA"/>
        </w:rPr>
      </w:pPr>
    </w:p>
    <w:p w14:paraId="4931EB70" w14:textId="77777777" w:rsidR="00A34E04" w:rsidRPr="006E3459" w:rsidRDefault="00A34E04" w:rsidP="002F468C">
      <w:pPr>
        <w:keepNext/>
        <w:ind w:left="284"/>
        <w:outlineLvl w:val="1"/>
        <w:rPr>
          <w:b/>
        </w:rPr>
      </w:pPr>
      <w:r w:rsidRPr="006E3459">
        <w:rPr>
          <w:b/>
        </w:rPr>
        <w:t>1.</w:t>
      </w:r>
      <w:r w:rsidR="00CE6E8E" w:rsidRPr="006E3459">
        <w:rPr>
          <w:b/>
        </w:rPr>
        <w:t>2. Место</w:t>
      </w:r>
      <w:r w:rsidRPr="006E3459">
        <w:rPr>
          <w:b/>
        </w:rPr>
        <w:t xml:space="preserve"> </w:t>
      </w:r>
      <w:r>
        <w:rPr>
          <w:b/>
          <w:color w:val="000000" w:themeColor="text1"/>
        </w:rPr>
        <w:t xml:space="preserve">учебного </w:t>
      </w:r>
      <w:r w:rsidRPr="006E3459">
        <w:rPr>
          <w:b/>
          <w:color w:val="000000" w:themeColor="text1"/>
        </w:rPr>
        <w:t>предмета «</w:t>
      </w:r>
      <w:r w:rsidRPr="006E3459">
        <w:rPr>
          <w:b/>
        </w:rPr>
        <w:t>Математика»,</w:t>
      </w:r>
      <w:r w:rsidRPr="006E3459">
        <w:rPr>
          <w:b/>
          <w:color w:val="000000" w:themeColor="text1"/>
        </w:rPr>
        <w:t xml:space="preserve"> 4 класс</w:t>
      </w:r>
      <w:r w:rsidRPr="006E3459">
        <w:rPr>
          <w:b/>
        </w:rPr>
        <w:t xml:space="preserve"> в учебном плане</w:t>
      </w:r>
    </w:p>
    <w:p w14:paraId="1B21FB29" w14:textId="77777777" w:rsidR="00A34E04" w:rsidRDefault="00A34E04" w:rsidP="002F468C">
      <w:pPr>
        <w:shd w:val="clear" w:color="auto" w:fill="FFFFFF"/>
        <w:spacing w:before="-1" w:after="-1" w:line="240" w:lineRule="atLeast"/>
        <w:ind w:left="284"/>
      </w:pPr>
      <w:r>
        <w:rPr>
          <w:b/>
          <w:sz w:val="16"/>
          <w:szCs w:val="16"/>
        </w:rPr>
        <w:t xml:space="preserve">     </w:t>
      </w:r>
      <w:r>
        <w:rPr>
          <w:b/>
          <w:sz w:val="16"/>
          <w:szCs w:val="16"/>
        </w:rPr>
        <w:tab/>
        <w:t xml:space="preserve"> </w:t>
      </w:r>
      <w:r w:rsidRPr="006E3459">
        <w:rPr>
          <w:color w:val="000000"/>
          <w:spacing w:val="-4"/>
        </w:rPr>
        <w:t>У</w:t>
      </w:r>
      <w:r>
        <w:rPr>
          <w:color w:val="000000" w:themeColor="text1"/>
        </w:rPr>
        <w:t xml:space="preserve">чебный </w:t>
      </w:r>
      <w:r w:rsidRPr="006E3459">
        <w:rPr>
          <w:color w:val="000000" w:themeColor="text1"/>
        </w:rPr>
        <w:t>предмет «</w:t>
      </w:r>
      <w:r w:rsidRPr="006E3459">
        <w:t>Математика»</w:t>
      </w:r>
      <w:r w:rsidRPr="006E3459">
        <w:rPr>
          <w:color w:val="000000" w:themeColor="text1"/>
        </w:rPr>
        <w:t>, 4 класс</w:t>
      </w:r>
      <w:r w:rsidRPr="006E3459">
        <w:t xml:space="preserve"> </w:t>
      </w:r>
      <w:r w:rsidRPr="006E3459">
        <w:rPr>
          <w:color w:val="000000"/>
          <w:spacing w:val="-4"/>
        </w:rPr>
        <w:t>р</w:t>
      </w:r>
      <w:r>
        <w:t xml:space="preserve">ассчитан – </w:t>
      </w:r>
      <w:r w:rsidRPr="002203BD">
        <w:t>136 часов на учебный год; 4ч. в</w:t>
      </w:r>
      <w:r w:rsidRPr="006E3459">
        <w:t xml:space="preserve"> неделю.</w:t>
      </w:r>
    </w:p>
    <w:p w14:paraId="01AD14B6" w14:textId="77777777" w:rsidR="000F17DA" w:rsidRPr="000F17DA" w:rsidRDefault="000F17DA" w:rsidP="002F468C">
      <w:pPr>
        <w:shd w:val="clear" w:color="auto" w:fill="FFFFFF"/>
        <w:spacing w:before="-1" w:after="-1" w:line="240" w:lineRule="atLeast"/>
        <w:ind w:left="284"/>
        <w:rPr>
          <w:sz w:val="16"/>
        </w:rPr>
      </w:pPr>
    </w:p>
    <w:p w14:paraId="68004229" w14:textId="77777777" w:rsidR="00A34E04" w:rsidRPr="00756498" w:rsidRDefault="00A34E04" w:rsidP="002F468C">
      <w:pPr>
        <w:ind w:left="284"/>
        <w:jc w:val="left"/>
        <w:rPr>
          <w:b/>
        </w:rPr>
      </w:pPr>
      <w:r w:rsidRPr="00756498">
        <w:rPr>
          <w:b/>
        </w:rPr>
        <w:t>1.</w:t>
      </w:r>
      <w:r w:rsidR="00CE6E8E" w:rsidRPr="00756498">
        <w:rPr>
          <w:b/>
        </w:rPr>
        <w:t>3. Общая</w:t>
      </w:r>
      <w:r w:rsidRPr="00756498">
        <w:rPr>
          <w:b/>
        </w:rPr>
        <w:t xml:space="preserve"> характеристика учебного </w:t>
      </w:r>
      <w:r w:rsidR="00CE6E8E">
        <w:rPr>
          <w:b/>
        </w:rPr>
        <w:t xml:space="preserve">курса </w:t>
      </w:r>
      <w:r w:rsidR="00CE6E8E" w:rsidRPr="00756498">
        <w:rPr>
          <w:b/>
        </w:rPr>
        <w:t>«</w:t>
      </w:r>
      <w:r w:rsidRPr="00756498">
        <w:rPr>
          <w:b/>
        </w:rPr>
        <w:t>Математика»</w:t>
      </w:r>
      <w:r>
        <w:rPr>
          <w:b/>
        </w:rPr>
        <w:t>, 1-4 классы</w:t>
      </w:r>
    </w:p>
    <w:p w14:paraId="6CF71A00" w14:textId="77777777" w:rsidR="00A34E04" w:rsidRPr="00756498" w:rsidRDefault="00A34E04" w:rsidP="000F17DA">
      <w:pPr>
        <w:pStyle w:val="ParagraphStyle"/>
        <w:spacing w:line="252" w:lineRule="auto"/>
        <w:ind w:left="284" w:firstLine="424"/>
        <w:jc w:val="both"/>
        <w:rPr>
          <w:rFonts w:ascii="Times New Roman" w:hAnsi="Times New Roman" w:cs="Times New Roman"/>
          <w:color w:val="000000"/>
        </w:rPr>
      </w:pPr>
      <w:r w:rsidRPr="00756498">
        <w:rPr>
          <w:rFonts w:ascii="Times New Roman" w:hAnsi="Times New Roman" w:cs="Times New Roman"/>
        </w:rPr>
        <w:t>Начальное обучение математике</w:t>
      </w:r>
      <w:r>
        <w:rPr>
          <w:rFonts w:ascii="Times New Roman" w:hAnsi="Times New Roman" w:cs="Times New Roman"/>
        </w:rPr>
        <w:t xml:space="preserve"> (1-4 классы)</w:t>
      </w:r>
      <w:r w:rsidRPr="00756498">
        <w:rPr>
          <w:rFonts w:ascii="Times New Roman" w:hAnsi="Times New Roman" w:cs="Times New Roman"/>
        </w:rPr>
        <w:t xml:space="preserve"> закладывает основы для формирования приемов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определенные обобщенные знания и способы действий. </w:t>
      </w:r>
      <w:r w:rsidRPr="00756498">
        <w:rPr>
          <w:rFonts w:ascii="Times New Roman" w:hAnsi="Times New Roman" w:cs="Times New Roman"/>
          <w:color w:val="000000"/>
        </w:rPr>
        <w:t xml:space="preserve">Универсальные математические способы познания </w:t>
      </w:r>
      <w:r w:rsidRPr="00756498">
        <w:rPr>
          <w:rFonts w:ascii="Times New Roman" w:hAnsi="Times New Roman" w:cs="Times New Roman"/>
        </w:rPr>
        <w:t>способствуют целостному восприятию мира, позволяют выстраивать модели его отдельных процессов и явлений, а также</w:t>
      </w:r>
      <w:r>
        <w:rPr>
          <w:rFonts w:ascii="Times New Roman" w:hAnsi="Times New Roman" w:cs="Times New Roman"/>
        </w:rPr>
        <w:t xml:space="preserve"> </w:t>
      </w:r>
      <w:r w:rsidRPr="00756498">
        <w:rPr>
          <w:rFonts w:ascii="Times New Roman" w:hAnsi="Times New Roman" w:cs="Times New Roman"/>
          <w:color w:val="000000"/>
        </w:rPr>
        <w:t>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14:paraId="5EAD738D" w14:textId="77777777" w:rsidR="00A34E04" w:rsidRDefault="00A34E04" w:rsidP="000F17DA">
      <w:pPr>
        <w:pStyle w:val="ParagraphStyle"/>
        <w:spacing w:line="252" w:lineRule="auto"/>
        <w:ind w:left="284" w:firstLine="424"/>
        <w:jc w:val="both"/>
        <w:rPr>
          <w:rFonts w:ascii="Times New Roman" w:hAnsi="Times New Roman" w:cs="Times New Roman"/>
        </w:rPr>
      </w:pPr>
      <w:r w:rsidRPr="00756498">
        <w:rPr>
          <w:rFonts w:ascii="Times New Roman" w:hAnsi="Times New Roman" w:cs="Times New Roman"/>
        </w:rPr>
        <w:t>Усвоенные в начальном курсе математики знания и способы действий необходимы не только</w:t>
      </w:r>
      <w:r>
        <w:rPr>
          <w:rFonts w:ascii="Times New Roman" w:hAnsi="Times New Roman" w:cs="Times New Roman"/>
        </w:rPr>
        <w:t xml:space="preserve"> </w:t>
      </w:r>
      <w:r w:rsidRPr="00756498">
        <w:rPr>
          <w:rFonts w:ascii="Times New Roman" w:hAnsi="Times New Roman" w:cs="Times New Roman"/>
        </w:rPr>
        <w:t>для дальнейшего успешного изучения математики и других школьных дисциплин, но и для решения многих практических задач во взрослой жизни.</w:t>
      </w:r>
    </w:p>
    <w:p w14:paraId="3F36C44F" w14:textId="77777777" w:rsidR="00A34E04" w:rsidRPr="004617E3" w:rsidRDefault="00A34E04" w:rsidP="002F468C">
      <w:pPr>
        <w:ind w:left="284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1.</w:t>
      </w:r>
      <w:r w:rsidRPr="00367B73">
        <w:rPr>
          <w:b/>
          <w:bCs/>
          <w:iCs/>
          <w:color w:val="000000"/>
        </w:rPr>
        <w:t xml:space="preserve">4 </w:t>
      </w:r>
      <w:r>
        <w:rPr>
          <w:b/>
          <w:bCs/>
          <w:iCs/>
          <w:color w:val="000000"/>
        </w:rPr>
        <w:t>Описание ц</w:t>
      </w:r>
      <w:r w:rsidRPr="00367B73">
        <w:rPr>
          <w:b/>
        </w:rPr>
        <w:t>енностны</w:t>
      </w:r>
      <w:r>
        <w:rPr>
          <w:b/>
        </w:rPr>
        <w:t>х</w:t>
      </w:r>
      <w:r w:rsidRPr="00367B73">
        <w:rPr>
          <w:b/>
        </w:rPr>
        <w:t xml:space="preserve"> ориентир</w:t>
      </w:r>
      <w:r>
        <w:rPr>
          <w:b/>
        </w:rPr>
        <w:t>ов</w:t>
      </w:r>
      <w:r w:rsidRPr="00367B73">
        <w:rPr>
          <w:b/>
        </w:rPr>
        <w:t xml:space="preserve"> содержания учебного </w:t>
      </w:r>
      <w:r>
        <w:rPr>
          <w:b/>
        </w:rPr>
        <w:t>курса</w:t>
      </w:r>
      <w:r w:rsidRPr="00367B73">
        <w:rPr>
          <w:b/>
        </w:rPr>
        <w:t xml:space="preserve"> </w:t>
      </w:r>
      <w:r w:rsidRPr="004617E3">
        <w:rPr>
          <w:b/>
          <w:bCs/>
          <w:iCs/>
          <w:color w:val="000000"/>
        </w:rPr>
        <w:t>«Математика»</w:t>
      </w:r>
    </w:p>
    <w:p w14:paraId="3315ED9B" w14:textId="77777777" w:rsidR="00A34E04" w:rsidRPr="00411F6C" w:rsidRDefault="00A34E04" w:rsidP="002F468C">
      <w:pPr>
        <w:pStyle w:val="ParagraphStyle"/>
        <w:spacing w:line="252" w:lineRule="auto"/>
        <w:ind w:left="284"/>
        <w:jc w:val="both"/>
        <w:rPr>
          <w:rFonts w:ascii="Times New Roman" w:hAnsi="Times New Roman" w:cs="Times New Roman"/>
        </w:rPr>
      </w:pPr>
      <w:r w:rsidRPr="00411F6C">
        <w:rPr>
          <w:rFonts w:ascii="Times New Roman" w:hAnsi="Times New Roman" w:cs="Times New Roman"/>
        </w:rPr>
        <w:t>-понимание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природе и обществе (хронология событий, протяженность во времени, образование целого из частей, изменение формы, размера и</w:t>
      </w:r>
      <w:r>
        <w:rPr>
          <w:rFonts w:ascii="Times New Roman" w:hAnsi="Times New Roman" w:cs="Times New Roman"/>
        </w:rPr>
        <w:t xml:space="preserve"> </w:t>
      </w:r>
      <w:r w:rsidRPr="00411F6C">
        <w:rPr>
          <w:rFonts w:ascii="Times New Roman" w:hAnsi="Times New Roman" w:cs="Times New Roman"/>
        </w:rPr>
        <w:t>т.</w:t>
      </w:r>
      <w:r>
        <w:rPr>
          <w:rFonts w:ascii="Times New Roman" w:hAnsi="Times New Roman" w:cs="Times New Roman"/>
        </w:rPr>
        <w:t xml:space="preserve"> </w:t>
      </w:r>
      <w:r w:rsidRPr="00411F6C">
        <w:rPr>
          <w:rFonts w:ascii="Times New Roman" w:hAnsi="Times New Roman" w:cs="Times New Roman"/>
        </w:rPr>
        <w:t>д.);</w:t>
      </w:r>
    </w:p>
    <w:p w14:paraId="6B492427" w14:textId="77777777" w:rsidR="00A34E04" w:rsidRPr="00411F6C" w:rsidRDefault="00A34E04" w:rsidP="002F468C">
      <w:pPr>
        <w:pStyle w:val="ParagraphStyle"/>
        <w:spacing w:line="252" w:lineRule="auto"/>
        <w:ind w:left="284"/>
        <w:jc w:val="both"/>
        <w:rPr>
          <w:rFonts w:ascii="Times New Roman" w:hAnsi="Times New Roman" w:cs="Times New Roman"/>
        </w:rPr>
      </w:pPr>
      <w:r w:rsidRPr="00411F6C">
        <w:rPr>
          <w:rFonts w:ascii="Times New Roman" w:hAnsi="Times New Roman" w:cs="Times New Roman"/>
        </w:rPr>
        <w:t>-математические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6FFCEBFE" w14:textId="77777777" w:rsidR="00A34E04" w:rsidRDefault="00A34E04" w:rsidP="002F468C">
      <w:pPr>
        <w:pStyle w:val="ParagraphStyle"/>
        <w:spacing w:line="252" w:lineRule="auto"/>
        <w:ind w:left="284"/>
        <w:jc w:val="both"/>
        <w:rPr>
          <w:rFonts w:ascii="Times New Roman" w:hAnsi="Times New Roman" w:cs="Times New Roman"/>
        </w:rPr>
      </w:pPr>
      <w:r w:rsidRPr="00411F6C">
        <w:rPr>
          <w:rFonts w:ascii="Times New Roman" w:hAnsi="Times New Roman" w:cs="Times New Roman"/>
        </w:rPr>
        <w:t>-владение математическим языком, алгоритмами, элементами математической логики позволяет ученику совершенствовать коммуникативную деятельность (аргументировать свою точку зрения, строить логические цепочки рассуждения, опровергать или подтверждать истинность предположения).</w:t>
      </w:r>
    </w:p>
    <w:p w14:paraId="54F66AFB" w14:textId="77777777" w:rsidR="000F17DA" w:rsidRPr="000F17DA" w:rsidRDefault="000F17DA" w:rsidP="002F468C">
      <w:pPr>
        <w:pStyle w:val="ParagraphStyle"/>
        <w:spacing w:line="252" w:lineRule="auto"/>
        <w:ind w:left="284"/>
        <w:jc w:val="both"/>
        <w:rPr>
          <w:rFonts w:ascii="Times New Roman" w:hAnsi="Times New Roman" w:cs="Times New Roman"/>
          <w:sz w:val="16"/>
        </w:rPr>
      </w:pPr>
    </w:p>
    <w:p w14:paraId="0C72F4D5" w14:textId="77777777" w:rsidR="00A34E04" w:rsidRPr="00756498" w:rsidRDefault="00A34E04" w:rsidP="002F468C">
      <w:pPr>
        <w:pStyle w:val="a5"/>
        <w:ind w:left="284"/>
        <w:rPr>
          <w:rFonts w:ascii="Times New Roman" w:hAnsi="Times New Roman"/>
          <w:b/>
          <w:sz w:val="24"/>
          <w:szCs w:val="24"/>
        </w:rPr>
      </w:pPr>
      <w:r w:rsidRPr="00756498">
        <w:rPr>
          <w:rFonts w:ascii="Times New Roman" w:hAnsi="Times New Roman"/>
          <w:b/>
          <w:sz w:val="24"/>
          <w:szCs w:val="24"/>
        </w:rPr>
        <w:t>1.</w:t>
      </w:r>
      <w:r w:rsidR="00CE6E8E">
        <w:rPr>
          <w:rFonts w:ascii="Times New Roman" w:hAnsi="Times New Roman"/>
          <w:b/>
          <w:sz w:val="24"/>
          <w:szCs w:val="24"/>
        </w:rPr>
        <w:t>5</w:t>
      </w:r>
      <w:r w:rsidR="00CE6E8E" w:rsidRPr="00756498">
        <w:rPr>
          <w:rFonts w:ascii="Times New Roman" w:hAnsi="Times New Roman"/>
          <w:b/>
          <w:sz w:val="24"/>
          <w:szCs w:val="24"/>
        </w:rPr>
        <w:t>. Цели</w:t>
      </w:r>
      <w:r w:rsidRPr="00756498">
        <w:rPr>
          <w:rFonts w:ascii="Times New Roman" w:hAnsi="Times New Roman"/>
          <w:b/>
          <w:sz w:val="24"/>
          <w:szCs w:val="24"/>
        </w:rPr>
        <w:t xml:space="preserve"> и </w:t>
      </w:r>
      <w:r w:rsidRPr="00C54CBA">
        <w:rPr>
          <w:rFonts w:ascii="Times New Roman" w:hAnsi="Times New Roman"/>
          <w:b/>
          <w:sz w:val="24"/>
          <w:szCs w:val="24"/>
        </w:rPr>
        <w:t>задачи</w:t>
      </w:r>
      <w:r w:rsidRPr="00C54CB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B1A85">
        <w:rPr>
          <w:rFonts w:ascii="Times New Roman" w:hAnsi="Times New Roman"/>
          <w:b/>
          <w:sz w:val="24"/>
          <w:szCs w:val="24"/>
        </w:rPr>
        <w:t>уровня</w:t>
      </w:r>
      <w:r w:rsidRPr="00C54CBA">
        <w:rPr>
          <w:rFonts w:ascii="Times New Roman" w:hAnsi="Times New Roman"/>
          <w:b/>
          <w:sz w:val="24"/>
          <w:szCs w:val="24"/>
        </w:rPr>
        <w:t xml:space="preserve"> начального общего образования по учебному </w:t>
      </w:r>
      <w:r>
        <w:rPr>
          <w:rFonts w:ascii="Times New Roman" w:hAnsi="Times New Roman"/>
          <w:b/>
          <w:sz w:val="24"/>
          <w:szCs w:val="24"/>
        </w:rPr>
        <w:t xml:space="preserve">курсу </w:t>
      </w:r>
      <w:r w:rsidRPr="00756498">
        <w:rPr>
          <w:rFonts w:ascii="Times New Roman" w:hAnsi="Times New Roman"/>
          <w:b/>
          <w:sz w:val="24"/>
          <w:szCs w:val="24"/>
        </w:rPr>
        <w:t>«М</w:t>
      </w:r>
      <w:r>
        <w:rPr>
          <w:rFonts w:ascii="Times New Roman" w:hAnsi="Times New Roman"/>
          <w:b/>
          <w:sz w:val="24"/>
          <w:szCs w:val="24"/>
        </w:rPr>
        <w:t>атематика»</w:t>
      </w:r>
    </w:p>
    <w:p w14:paraId="31273418" w14:textId="77777777" w:rsidR="000E77F0" w:rsidRDefault="000E77F0" w:rsidP="002F468C">
      <w:pPr>
        <w:pStyle w:val="Default"/>
        <w:ind w:left="284"/>
        <w:rPr>
          <w:b/>
        </w:rPr>
      </w:pPr>
      <w:r>
        <w:rPr>
          <w:b/>
        </w:rPr>
        <w:t>Цели:</w:t>
      </w:r>
    </w:p>
    <w:p w14:paraId="480656B5" w14:textId="77777777" w:rsidR="000E77F0" w:rsidRPr="000E77F0" w:rsidRDefault="000E77F0" w:rsidP="002F468C">
      <w:pPr>
        <w:pStyle w:val="Default"/>
        <w:numPr>
          <w:ilvl w:val="0"/>
          <w:numId w:val="5"/>
        </w:numPr>
        <w:ind w:left="284" w:firstLine="0"/>
        <w:jc w:val="both"/>
      </w:pPr>
      <w:r w:rsidRPr="000E77F0">
        <w:t xml:space="preserve">обеспечение интеллектуального развития учащихся (математических знаний, мышления, пространственного воображения, речи); </w:t>
      </w:r>
    </w:p>
    <w:p w14:paraId="36393D5D" w14:textId="77777777" w:rsidR="000E77F0" w:rsidRPr="000E77F0" w:rsidRDefault="000E77F0" w:rsidP="002F468C">
      <w:pPr>
        <w:pStyle w:val="Default"/>
        <w:numPr>
          <w:ilvl w:val="0"/>
          <w:numId w:val="5"/>
        </w:numPr>
        <w:ind w:left="284" w:firstLine="0"/>
        <w:jc w:val="both"/>
      </w:pPr>
      <w:r w:rsidRPr="000E77F0">
        <w:t xml:space="preserve">формирование универсальных учебных действий на основе математического содержания курса; </w:t>
      </w:r>
    </w:p>
    <w:p w14:paraId="4CF3E9EF" w14:textId="77777777" w:rsidR="000E77F0" w:rsidRPr="000E77F0" w:rsidRDefault="000E77F0" w:rsidP="000F17DA">
      <w:pPr>
        <w:pStyle w:val="Default"/>
        <w:numPr>
          <w:ilvl w:val="0"/>
          <w:numId w:val="5"/>
        </w:numPr>
        <w:ind w:left="284" w:firstLine="0"/>
        <w:jc w:val="both"/>
      </w:pPr>
      <w:r w:rsidRPr="000E77F0">
        <w:t xml:space="preserve">обеспечение осознания школьниками универсальности математических способов познания закономерностей окружающего мира (взаимосвязей и зависимостей между объектами, процессами и явлениями действительности) и формирование умений использовать (читать и </w:t>
      </w:r>
      <w:r w:rsidRPr="000E77F0">
        <w:lastRenderedPageBreak/>
        <w:t xml:space="preserve">строить) наглядные модели, отражающие количественные и пространственные отношения между объектами; </w:t>
      </w:r>
    </w:p>
    <w:p w14:paraId="446244CC" w14:textId="77777777" w:rsidR="000E77F0" w:rsidRPr="000E77F0" w:rsidRDefault="000E77F0" w:rsidP="000F17DA">
      <w:pPr>
        <w:pStyle w:val="Default"/>
        <w:numPr>
          <w:ilvl w:val="0"/>
          <w:numId w:val="5"/>
        </w:numPr>
        <w:ind w:left="284" w:firstLine="0"/>
        <w:jc w:val="both"/>
      </w:pPr>
      <w:r w:rsidRPr="000E77F0">
        <w:t xml:space="preserve">формирование и развитие у младших школьников интереса к умственному труду, творческих возможностей, мотивации к обучению, умений применять полученные знания для приобретения новых знаний, умения учиться. </w:t>
      </w:r>
    </w:p>
    <w:p w14:paraId="08F63130" w14:textId="77777777" w:rsidR="000E77F0" w:rsidRPr="000E77F0" w:rsidRDefault="000E77F0" w:rsidP="000F17DA">
      <w:pPr>
        <w:pStyle w:val="Default"/>
        <w:ind w:left="284"/>
        <w:jc w:val="both"/>
        <w:rPr>
          <w:sz w:val="14"/>
        </w:rPr>
      </w:pPr>
    </w:p>
    <w:p w14:paraId="67C9A134" w14:textId="77777777" w:rsidR="000E77F0" w:rsidRPr="000E77F0" w:rsidRDefault="000E77F0" w:rsidP="000F17DA">
      <w:pPr>
        <w:pStyle w:val="Default"/>
        <w:ind w:left="284"/>
        <w:jc w:val="both"/>
      </w:pPr>
      <w:r w:rsidRPr="000E77F0">
        <w:t xml:space="preserve">Для достижения поставленных целей необходимо решение следующих </w:t>
      </w:r>
      <w:r w:rsidRPr="000E77F0">
        <w:rPr>
          <w:b/>
        </w:rPr>
        <w:t>задач</w:t>
      </w:r>
      <w:r w:rsidRPr="000E77F0">
        <w:t xml:space="preserve">, что обеспечивается содержанием учебников по математике: </w:t>
      </w:r>
    </w:p>
    <w:p w14:paraId="3D3A2C85" w14:textId="77777777" w:rsidR="000E77F0" w:rsidRDefault="000E77F0" w:rsidP="002F468C">
      <w:pPr>
        <w:pStyle w:val="Default"/>
        <w:numPr>
          <w:ilvl w:val="0"/>
          <w:numId w:val="6"/>
        </w:numPr>
        <w:ind w:left="284" w:firstLine="0"/>
        <w:jc w:val="both"/>
      </w:pPr>
      <w:r w:rsidRPr="000E77F0">
        <w:t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 между объектами);</w:t>
      </w:r>
    </w:p>
    <w:p w14:paraId="7BCAC1FB" w14:textId="77777777" w:rsidR="000E77F0" w:rsidRDefault="000E77F0" w:rsidP="002F468C">
      <w:pPr>
        <w:pStyle w:val="Default"/>
        <w:numPr>
          <w:ilvl w:val="0"/>
          <w:numId w:val="6"/>
        </w:numPr>
        <w:ind w:left="284" w:firstLine="0"/>
        <w:jc w:val="both"/>
      </w:pPr>
      <w:r w:rsidRPr="000E77F0"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14:paraId="2C80A7F4" w14:textId="77777777" w:rsidR="00B723B3" w:rsidRDefault="00B723B3" w:rsidP="002F468C">
      <w:pPr>
        <w:pStyle w:val="Default"/>
        <w:numPr>
          <w:ilvl w:val="0"/>
          <w:numId w:val="6"/>
        </w:numPr>
        <w:ind w:left="284" w:firstLine="0"/>
        <w:jc w:val="both"/>
      </w:pPr>
      <w:r w:rsidRPr="00B723B3">
        <w:t>развитие основ логического, знаково-символического, алгоритмического мышления, пространственного воображения и речи младших школьников;</w:t>
      </w:r>
    </w:p>
    <w:p w14:paraId="5EB81986" w14:textId="77777777" w:rsidR="00B723B3" w:rsidRDefault="00B723B3" w:rsidP="002F468C">
      <w:pPr>
        <w:pStyle w:val="Default"/>
        <w:numPr>
          <w:ilvl w:val="0"/>
          <w:numId w:val="6"/>
        </w:numPr>
        <w:ind w:left="284" w:firstLine="0"/>
        <w:jc w:val="both"/>
      </w:pPr>
      <w:r w:rsidRPr="00B723B3">
        <w:t>формирование универсальных учебных действий, позволяющих учащимся ориентироваться в различных предметных областях знаний и усиливающих мотивацию к обучению; формирование умений вести поиск информации, фиксировать её разными способами и работать с ней; развитие коммуникативных способностей; формирование критичности мышления, умений аргументированно обосновывать и отстаивать свои суждения, оценивать и принимать суждения других; формирование навыков самоконтроля;</w:t>
      </w:r>
    </w:p>
    <w:p w14:paraId="57B81A5F" w14:textId="77777777" w:rsidR="00B723B3" w:rsidRPr="000E77F0" w:rsidRDefault="00B723B3" w:rsidP="002F468C">
      <w:pPr>
        <w:pStyle w:val="Default"/>
        <w:numPr>
          <w:ilvl w:val="0"/>
          <w:numId w:val="6"/>
        </w:numPr>
        <w:ind w:left="284" w:firstLine="0"/>
        <w:jc w:val="both"/>
      </w:pPr>
      <w:r w:rsidRPr="00B723B3">
        <w:t>развитие творческих способностей.</w:t>
      </w:r>
    </w:p>
    <w:p w14:paraId="4CD88F8B" w14:textId="77777777" w:rsidR="00A34E04" w:rsidRPr="006974EC" w:rsidRDefault="00A34E04" w:rsidP="002F468C">
      <w:pPr>
        <w:ind w:left="284"/>
        <w:rPr>
          <w:bCs/>
          <w:sz w:val="12"/>
          <w:szCs w:val="18"/>
        </w:rPr>
      </w:pPr>
    </w:p>
    <w:p w14:paraId="2B07A9F4" w14:textId="77777777" w:rsidR="00A34E04" w:rsidRDefault="00A34E04" w:rsidP="002F468C">
      <w:pPr>
        <w:ind w:left="284"/>
        <w:rPr>
          <w:b/>
        </w:rPr>
      </w:pPr>
      <w:r w:rsidRPr="00756498">
        <w:rPr>
          <w:b/>
        </w:rPr>
        <w:t>1.</w:t>
      </w:r>
      <w:r w:rsidR="00CE6E8E">
        <w:rPr>
          <w:b/>
        </w:rPr>
        <w:t>6</w:t>
      </w:r>
      <w:r w:rsidR="00CE6E8E" w:rsidRPr="00756498">
        <w:rPr>
          <w:b/>
        </w:rPr>
        <w:t>.</w:t>
      </w:r>
      <w:r w:rsidR="00CE6E8E">
        <w:rPr>
          <w:b/>
        </w:rPr>
        <w:t xml:space="preserve"> Личностные</w:t>
      </w:r>
      <w:r>
        <w:rPr>
          <w:b/>
        </w:rPr>
        <w:t xml:space="preserve">, метапредметные </w:t>
      </w:r>
      <w:r w:rsidRPr="00756498">
        <w:rPr>
          <w:b/>
        </w:rPr>
        <w:t>и предметные результаты освоения</w:t>
      </w:r>
      <w:r>
        <w:rPr>
          <w:b/>
        </w:rPr>
        <w:t xml:space="preserve"> </w:t>
      </w:r>
      <w:r w:rsidRPr="00756498">
        <w:rPr>
          <w:b/>
        </w:rPr>
        <w:t>учебного предмета «Математика», 4</w:t>
      </w:r>
      <w:r w:rsidR="000F17DA">
        <w:rPr>
          <w:b/>
        </w:rPr>
        <w:t xml:space="preserve"> </w:t>
      </w:r>
      <w:r w:rsidRPr="00756498">
        <w:rPr>
          <w:b/>
        </w:rPr>
        <w:t>класс</w:t>
      </w:r>
    </w:p>
    <w:p w14:paraId="600FC30A" w14:textId="77777777" w:rsidR="00B723B3" w:rsidRPr="00E5516F" w:rsidRDefault="00B723B3" w:rsidP="00E5516F">
      <w:pPr>
        <w:pStyle w:val="Default"/>
        <w:ind w:left="284"/>
        <w:rPr>
          <w:b/>
          <w:i/>
        </w:rPr>
      </w:pPr>
      <w:r w:rsidRPr="00E5516F">
        <w:rPr>
          <w:b/>
          <w:i/>
        </w:rPr>
        <w:t>Л</w:t>
      </w:r>
      <w:r w:rsidR="00E5516F" w:rsidRPr="00E5516F">
        <w:rPr>
          <w:b/>
          <w:i/>
        </w:rPr>
        <w:t>ичностные результаты</w:t>
      </w:r>
    </w:p>
    <w:p w14:paraId="57BA48D3" w14:textId="77777777" w:rsidR="00B723B3" w:rsidRPr="00B723B3" w:rsidRDefault="00B723B3" w:rsidP="002F468C">
      <w:pPr>
        <w:pStyle w:val="Default"/>
        <w:ind w:left="284"/>
        <w:jc w:val="both"/>
        <w:rPr>
          <w:i/>
        </w:rPr>
      </w:pPr>
      <w:r w:rsidRPr="00B723B3">
        <w:rPr>
          <w:i/>
        </w:rPr>
        <w:t xml:space="preserve">У учащегося будут сформированы: </w:t>
      </w:r>
    </w:p>
    <w:p w14:paraId="2088999A" w14:textId="77777777" w:rsidR="00B723B3" w:rsidRPr="00B723B3" w:rsidRDefault="00B723B3" w:rsidP="002F468C">
      <w:pPr>
        <w:pStyle w:val="Default"/>
        <w:numPr>
          <w:ilvl w:val="0"/>
          <w:numId w:val="7"/>
        </w:numPr>
        <w:ind w:left="284" w:firstLine="0"/>
        <w:jc w:val="both"/>
      </w:pPr>
      <w:r w:rsidRPr="00B723B3">
        <w:t xml:space="preserve">основы целостного восприятия окружающего мира и универсальности математических способов его познания; </w:t>
      </w:r>
    </w:p>
    <w:p w14:paraId="33795F58" w14:textId="77777777" w:rsidR="00B723B3" w:rsidRPr="00B723B3" w:rsidRDefault="00B723B3" w:rsidP="002F468C">
      <w:pPr>
        <w:pStyle w:val="Default"/>
        <w:numPr>
          <w:ilvl w:val="0"/>
          <w:numId w:val="7"/>
        </w:numPr>
        <w:ind w:left="284" w:firstLine="0"/>
        <w:jc w:val="both"/>
      </w:pPr>
      <w:r w:rsidRPr="00B723B3">
        <w:t xml:space="preserve">навыки самоконтроля и самооценки результатов учебной деятельности на основе выделенных критериев её успешности; </w:t>
      </w:r>
    </w:p>
    <w:p w14:paraId="524B87DD" w14:textId="77777777" w:rsidR="00B723B3" w:rsidRPr="00B723B3" w:rsidRDefault="00B723B3" w:rsidP="002F468C">
      <w:pPr>
        <w:pStyle w:val="Default"/>
        <w:numPr>
          <w:ilvl w:val="0"/>
          <w:numId w:val="7"/>
        </w:numPr>
        <w:ind w:left="284" w:firstLine="0"/>
        <w:jc w:val="both"/>
      </w:pPr>
      <w:r w:rsidRPr="00B723B3">
        <w:t xml:space="preserve">умения определять наиболее эффективные способы достижения результата, осваивать начальные формы познавательной и личностной рефлексии; </w:t>
      </w:r>
    </w:p>
    <w:p w14:paraId="36A7FB68" w14:textId="77777777" w:rsidR="00B723B3" w:rsidRPr="00B723B3" w:rsidRDefault="00B723B3" w:rsidP="002F468C">
      <w:pPr>
        <w:pStyle w:val="Default"/>
        <w:numPr>
          <w:ilvl w:val="0"/>
          <w:numId w:val="7"/>
        </w:numPr>
        <w:ind w:left="284" w:firstLine="0"/>
        <w:jc w:val="both"/>
      </w:pPr>
      <w:r w:rsidRPr="00B723B3">
        <w:t xml:space="preserve">положительное отношение к урокам математики, к обучению, к школе; </w:t>
      </w:r>
    </w:p>
    <w:p w14:paraId="6564A19E" w14:textId="77777777" w:rsidR="00B723B3" w:rsidRPr="00F133C0" w:rsidRDefault="00B723B3" w:rsidP="002F468C">
      <w:pPr>
        <w:pStyle w:val="Default"/>
        <w:numPr>
          <w:ilvl w:val="0"/>
          <w:numId w:val="7"/>
        </w:numPr>
        <w:ind w:left="284" w:firstLine="0"/>
        <w:jc w:val="both"/>
        <w:rPr>
          <w:color w:val="auto"/>
        </w:rPr>
      </w:pPr>
      <w:r w:rsidRPr="00F133C0">
        <w:rPr>
          <w:color w:val="auto"/>
        </w:rPr>
        <w:t xml:space="preserve">мотивы учебной деятельности и личностного смысла учения; </w:t>
      </w:r>
    </w:p>
    <w:p w14:paraId="60990642" w14:textId="77777777" w:rsidR="00B723B3" w:rsidRPr="00B723B3" w:rsidRDefault="00B723B3" w:rsidP="002F468C">
      <w:pPr>
        <w:pStyle w:val="Default"/>
        <w:numPr>
          <w:ilvl w:val="0"/>
          <w:numId w:val="7"/>
        </w:numPr>
        <w:ind w:left="284" w:firstLine="0"/>
        <w:jc w:val="both"/>
      </w:pPr>
      <w:r w:rsidRPr="00B723B3">
        <w:t xml:space="preserve"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 </w:t>
      </w:r>
    </w:p>
    <w:p w14:paraId="69920657" w14:textId="77777777" w:rsidR="00B723B3" w:rsidRPr="00B723B3" w:rsidRDefault="00B723B3" w:rsidP="002F468C">
      <w:pPr>
        <w:pStyle w:val="Default"/>
        <w:numPr>
          <w:ilvl w:val="0"/>
          <w:numId w:val="7"/>
        </w:numPr>
        <w:ind w:left="284" w:firstLine="0"/>
        <w:jc w:val="both"/>
      </w:pPr>
      <w:r w:rsidRPr="00B723B3">
        <w:t xml:space="preserve">умение выполнять самостоятельную деятельность, осознание личной ответственности за её результат; </w:t>
      </w:r>
    </w:p>
    <w:p w14:paraId="220A14D2" w14:textId="77777777" w:rsidR="00B723B3" w:rsidRPr="00B723B3" w:rsidRDefault="00B723B3" w:rsidP="002F468C">
      <w:pPr>
        <w:pStyle w:val="Default"/>
        <w:numPr>
          <w:ilvl w:val="0"/>
          <w:numId w:val="7"/>
        </w:numPr>
        <w:ind w:left="284" w:firstLine="0"/>
        <w:jc w:val="both"/>
      </w:pPr>
      <w:r w:rsidRPr="00B723B3">
        <w:t xml:space="preserve">навыки сотрудничества со взрослыми и сверстниками в разных ситуациях, умения не создавать конфликтов и находить выходы из спорных ситуаций; </w:t>
      </w:r>
    </w:p>
    <w:p w14:paraId="77CD6E43" w14:textId="77777777" w:rsidR="00B723B3" w:rsidRPr="00B723B3" w:rsidRDefault="00B723B3" w:rsidP="002F468C">
      <w:pPr>
        <w:pStyle w:val="Default"/>
        <w:numPr>
          <w:ilvl w:val="0"/>
          <w:numId w:val="7"/>
        </w:numPr>
        <w:ind w:left="284" w:firstLine="0"/>
        <w:jc w:val="both"/>
      </w:pPr>
      <w:r w:rsidRPr="00B723B3">
        <w:t xml:space="preserve">начальные представления об основах гражданской идентичности (через систему определённых заданий и упражнений); </w:t>
      </w:r>
    </w:p>
    <w:p w14:paraId="1F0C0677" w14:textId="77777777" w:rsidR="00B723B3" w:rsidRPr="00B723B3" w:rsidRDefault="00B723B3" w:rsidP="002F468C">
      <w:pPr>
        <w:pStyle w:val="Default"/>
        <w:ind w:left="284"/>
        <w:jc w:val="both"/>
        <w:rPr>
          <w:sz w:val="14"/>
        </w:rPr>
      </w:pPr>
    </w:p>
    <w:p w14:paraId="2B60BC1A" w14:textId="77777777" w:rsidR="00B723B3" w:rsidRPr="00B723B3" w:rsidRDefault="00B723B3" w:rsidP="002F468C">
      <w:pPr>
        <w:pStyle w:val="Default"/>
        <w:ind w:left="284"/>
        <w:jc w:val="both"/>
        <w:rPr>
          <w:i/>
        </w:rPr>
      </w:pPr>
      <w:r w:rsidRPr="00B723B3">
        <w:rPr>
          <w:i/>
          <w:iCs/>
        </w:rPr>
        <w:t xml:space="preserve">Учащийся получит возможность для формирования: </w:t>
      </w:r>
    </w:p>
    <w:p w14:paraId="391D061D" w14:textId="77777777" w:rsidR="00B723B3" w:rsidRPr="00B723B3" w:rsidRDefault="000E2F2E" w:rsidP="002F468C">
      <w:pPr>
        <w:pStyle w:val="Default"/>
        <w:numPr>
          <w:ilvl w:val="0"/>
          <w:numId w:val="8"/>
        </w:numPr>
        <w:ind w:left="284" w:firstLine="0"/>
        <w:jc w:val="both"/>
      </w:pPr>
      <w:r>
        <w:rPr>
          <w:iCs/>
        </w:rPr>
        <w:t>понимание</w:t>
      </w:r>
      <w:r w:rsidR="00B723B3" w:rsidRPr="00B723B3">
        <w:rPr>
          <w:iCs/>
        </w:rPr>
        <w:t xml:space="preserve"> универсальности математических способов познания закономерностей окружающего мира, умения строить и преобразовывать модели его отдельных процессов и явлений;</w:t>
      </w:r>
    </w:p>
    <w:p w14:paraId="29806A1E" w14:textId="77777777" w:rsidR="00B723B3" w:rsidRPr="00B723B3" w:rsidRDefault="00B723B3" w:rsidP="002F468C">
      <w:pPr>
        <w:pStyle w:val="Default"/>
        <w:numPr>
          <w:ilvl w:val="0"/>
          <w:numId w:val="8"/>
        </w:numPr>
        <w:ind w:left="284" w:firstLine="0"/>
        <w:jc w:val="both"/>
      </w:pPr>
      <w:r w:rsidRPr="00B723B3">
        <w:rPr>
          <w:iCs/>
        </w:rPr>
        <w:t>адекватной оценки результатов своей учебной деятельности на основе заданных критериев её успешности;</w:t>
      </w:r>
    </w:p>
    <w:p w14:paraId="3E73C3BC" w14:textId="77777777" w:rsidR="00B723B3" w:rsidRPr="00B723B3" w:rsidRDefault="00B723B3" w:rsidP="002F468C">
      <w:pPr>
        <w:pStyle w:val="Default"/>
        <w:numPr>
          <w:ilvl w:val="0"/>
          <w:numId w:val="8"/>
        </w:numPr>
        <w:ind w:left="284" w:firstLine="0"/>
        <w:jc w:val="both"/>
      </w:pPr>
      <w:r w:rsidRPr="00B723B3">
        <w:rPr>
          <w:iCs/>
        </w:rPr>
        <w:t>устойчивого интереса к продолжению математического образования, к расширению возможностей использования математических способов познания и описания зависимостей в явлениях и процессах окружающего мира, к решению прикладных задач.</w:t>
      </w:r>
    </w:p>
    <w:p w14:paraId="7A28DE08" w14:textId="77777777" w:rsidR="00B723B3" w:rsidRPr="00E5516F" w:rsidRDefault="00B723B3" w:rsidP="000F17DA">
      <w:pPr>
        <w:pStyle w:val="Default"/>
        <w:rPr>
          <w:b/>
          <w:i/>
        </w:rPr>
      </w:pPr>
      <w:r w:rsidRPr="00E5516F">
        <w:rPr>
          <w:b/>
          <w:i/>
        </w:rPr>
        <w:lastRenderedPageBreak/>
        <w:t>М</w:t>
      </w:r>
      <w:r w:rsidR="00E5516F" w:rsidRPr="00E5516F">
        <w:rPr>
          <w:b/>
          <w:i/>
        </w:rPr>
        <w:t>етапредметные результаты</w:t>
      </w:r>
    </w:p>
    <w:p w14:paraId="0CDAD7D7" w14:textId="77777777" w:rsidR="00B723B3" w:rsidRPr="00A112BB" w:rsidRDefault="00B723B3" w:rsidP="002F468C">
      <w:pPr>
        <w:pStyle w:val="Default"/>
        <w:ind w:left="284"/>
      </w:pPr>
      <w:r w:rsidRPr="00A112BB">
        <w:rPr>
          <w:b/>
          <w:bCs/>
          <w:iCs/>
        </w:rPr>
        <w:t xml:space="preserve">Регулятивные </w:t>
      </w:r>
    </w:p>
    <w:p w14:paraId="4296FB31" w14:textId="77777777" w:rsidR="00B723B3" w:rsidRPr="00A112BB" w:rsidRDefault="00B723B3" w:rsidP="002F468C">
      <w:pPr>
        <w:pStyle w:val="Default"/>
        <w:ind w:left="284"/>
        <w:rPr>
          <w:i/>
        </w:rPr>
      </w:pPr>
      <w:r w:rsidRPr="00A112BB">
        <w:rPr>
          <w:i/>
        </w:rPr>
        <w:t xml:space="preserve">Учащийся научится: </w:t>
      </w:r>
    </w:p>
    <w:p w14:paraId="352F6776" w14:textId="77777777" w:rsidR="00B723B3" w:rsidRPr="00B723B3" w:rsidRDefault="00B723B3" w:rsidP="002F468C">
      <w:pPr>
        <w:pStyle w:val="Default"/>
        <w:numPr>
          <w:ilvl w:val="0"/>
          <w:numId w:val="9"/>
        </w:numPr>
        <w:ind w:left="284" w:firstLine="0"/>
      </w:pPr>
      <w:r w:rsidRPr="00B723B3">
        <w:t xml:space="preserve">принимать и сохранять цели и задачи учебной деятельности, искать и находить средства их достижения; </w:t>
      </w:r>
    </w:p>
    <w:p w14:paraId="76A0D97A" w14:textId="77777777" w:rsidR="00B723B3" w:rsidRPr="00B723B3" w:rsidRDefault="00B723B3" w:rsidP="002F468C">
      <w:pPr>
        <w:pStyle w:val="Default"/>
        <w:numPr>
          <w:ilvl w:val="0"/>
          <w:numId w:val="9"/>
        </w:numPr>
        <w:ind w:left="284" w:firstLine="0"/>
      </w:pPr>
      <w:r w:rsidRPr="00B723B3">
        <w:t xml:space="preserve">определять наиболее эффективные способы достижения результата, осваивать начальные формы познавательной и личностной рефлексии**; </w:t>
      </w:r>
    </w:p>
    <w:p w14:paraId="13C425B1" w14:textId="77777777" w:rsidR="00B723B3" w:rsidRPr="00B723B3" w:rsidRDefault="00B723B3" w:rsidP="002F468C">
      <w:pPr>
        <w:pStyle w:val="Default"/>
        <w:numPr>
          <w:ilvl w:val="0"/>
          <w:numId w:val="9"/>
        </w:numPr>
        <w:ind w:left="284" w:firstLine="0"/>
      </w:pPr>
      <w:r w:rsidRPr="00B723B3">
        <w:t xml:space="preserve">планировать, контролировать и оценивать учебные действия в соответствии с поставленной задачей и условиями её реализации; </w:t>
      </w:r>
    </w:p>
    <w:p w14:paraId="66E6C141" w14:textId="77777777" w:rsidR="00B723B3" w:rsidRPr="00B723B3" w:rsidRDefault="00B723B3" w:rsidP="002F468C">
      <w:pPr>
        <w:pStyle w:val="Default"/>
        <w:numPr>
          <w:ilvl w:val="0"/>
          <w:numId w:val="9"/>
        </w:numPr>
        <w:ind w:left="284" w:firstLine="0"/>
      </w:pPr>
      <w:r w:rsidRPr="00B723B3">
        <w:t xml:space="preserve">воспринимать и понимать причины успеха/неуспеха в учебной деятельности, конструктивно действовать даже в ситуациях неуспеха. </w:t>
      </w:r>
    </w:p>
    <w:p w14:paraId="3D90BF2B" w14:textId="77777777" w:rsidR="00B723B3" w:rsidRPr="00A112BB" w:rsidRDefault="00B723B3" w:rsidP="002F468C">
      <w:pPr>
        <w:pStyle w:val="Default"/>
        <w:ind w:left="284"/>
        <w:rPr>
          <w:sz w:val="12"/>
        </w:rPr>
      </w:pPr>
    </w:p>
    <w:p w14:paraId="7502A551" w14:textId="77777777" w:rsidR="00B723B3" w:rsidRPr="00B723B3" w:rsidRDefault="00B723B3" w:rsidP="002F468C">
      <w:pPr>
        <w:pStyle w:val="Default"/>
        <w:ind w:left="284"/>
      </w:pPr>
      <w:r w:rsidRPr="00B723B3">
        <w:rPr>
          <w:i/>
          <w:iCs/>
        </w:rPr>
        <w:t xml:space="preserve">Учащийся получит возможность научиться: </w:t>
      </w:r>
    </w:p>
    <w:p w14:paraId="018D0652" w14:textId="77777777" w:rsidR="00B723B3" w:rsidRPr="00A112BB" w:rsidRDefault="00B723B3" w:rsidP="002F468C">
      <w:pPr>
        <w:pStyle w:val="Default"/>
        <w:numPr>
          <w:ilvl w:val="0"/>
          <w:numId w:val="10"/>
        </w:numPr>
        <w:ind w:left="284" w:firstLine="0"/>
      </w:pPr>
      <w:r w:rsidRPr="00A112BB">
        <w:rPr>
          <w:iCs/>
        </w:rPr>
        <w:t xml:space="preserve">ставить новые учебные задачи под руководством учителя; </w:t>
      </w:r>
    </w:p>
    <w:p w14:paraId="1A382EDD" w14:textId="77777777" w:rsidR="00B723B3" w:rsidRPr="00A112BB" w:rsidRDefault="00B723B3" w:rsidP="002F468C">
      <w:pPr>
        <w:pStyle w:val="Default"/>
        <w:numPr>
          <w:ilvl w:val="0"/>
          <w:numId w:val="10"/>
        </w:numPr>
        <w:ind w:left="284" w:firstLine="0"/>
      </w:pPr>
      <w:r w:rsidRPr="00A112BB">
        <w:rPr>
          <w:iCs/>
        </w:rPr>
        <w:t xml:space="preserve">находить несколько способов действий при решении учебной задачи, оценивать их и выбирать наиболее рациональный. </w:t>
      </w:r>
    </w:p>
    <w:p w14:paraId="786A9B2A" w14:textId="77777777" w:rsidR="00B723B3" w:rsidRPr="00A112BB" w:rsidRDefault="00B723B3" w:rsidP="002F468C">
      <w:pPr>
        <w:pStyle w:val="Default"/>
        <w:ind w:left="284"/>
        <w:rPr>
          <w:sz w:val="10"/>
        </w:rPr>
      </w:pPr>
    </w:p>
    <w:p w14:paraId="2CCF9F85" w14:textId="77777777" w:rsidR="00B723B3" w:rsidRPr="00A112BB" w:rsidRDefault="00B723B3" w:rsidP="002F468C">
      <w:pPr>
        <w:pStyle w:val="Default"/>
        <w:ind w:left="284"/>
      </w:pPr>
      <w:r w:rsidRPr="00A112BB">
        <w:rPr>
          <w:b/>
          <w:bCs/>
          <w:iCs/>
        </w:rPr>
        <w:t xml:space="preserve">Познавательные </w:t>
      </w:r>
    </w:p>
    <w:p w14:paraId="342779EC" w14:textId="77777777" w:rsidR="00B723B3" w:rsidRPr="00A112BB" w:rsidRDefault="00B723B3" w:rsidP="002F468C">
      <w:pPr>
        <w:pStyle w:val="Default"/>
        <w:ind w:left="284"/>
        <w:rPr>
          <w:i/>
        </w:rPr>
      </w:pPr>
      <w:r w:rsidRPr="00A112BB">
        <w:rPr>
          <w:i/>
        </w:rPr>
        <w:t xml:space="preserve">Учащийся научится: </w:t>
      </w:r>
    </w:p>
    <w:p w14:paraId="697D2CF2" w14:textId="77777777" w:rsidR="00B723B3" w:rsidRPr="00A112BB" w:rsidRDefault="00B723B3" w:rsidP="00E70B26">
      <w:pPr>
        <w:pStyle w:val="Default"/>
        <w:numPr>
          <w:ilvl w:val="0"/>
          <w:numId w:val="11"/>
        </w:numPr>
        <w:ind w:left="284" w:firstLine="0"/>
        <w:jc w:val="both"/>
      </w:pPr>
      <w:r w:rsidRPr="00A112BB">
        <w:t xml:space="preserve"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 </w:t>
      </w:r>
    </w:p>
    <w:p w14:paraId="0232346F" w14:textId="77777777" w:rsidR="00A112BB" w:rsidRPr="00A112BB" w:rsidRDefault="00A112BB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A112BB">
        <w:t xml:space="preserve"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 </w:t>
      </w:r>
    </w:p>
    <w:p w14:paraId="5B1224BE" w14:textId="77777777" w:rsidR="00A112BB" w:rsidRPr="00A112BB" w:rsidRDefault="00A112BB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A112BB">
        <w:t xml:space="preserve">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рассуждений; </w:t>
      </w:r>
    </w:p>
    <w:p w14:paraId="6218837C" w14:textId="77777777" w:rsidR="00A112BB" w:rsidRPr="00A112BB" w:rsidRDefault="00A112BB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A112BB">
        <w:t xml:space="preserve">владеть базовыми предметными понятиями (число, величина, геометрическая фигура) и межпредметными понятиями, отражающими существенные связи и отношения между объектами и процессами; </w:t>
      </w:r>
    </w:p>
    <w:p w14:paraId="6179238E" w14:textId="77777777" w:rsidR="00A112BB" w:rsidRPr="00A112BB" w:rsidRDefault="00A112BB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A112BB">
        <w:t xml:space="preserve">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«Математика», используя абстрактный язык математики; </w:t>
      </w:r>
    </w:p>
    <w:p w14:paraId="7F55F3EC" w14:textId="77777777" w:rsidR="00A112BB" w:rsidRPr="00A112BB" w:rsidRDefault="00A112BB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A112BB">
        <w:t xml:space="preserve">использовать способы решения проблем творческого и поискового характера; </w:t>
      </w:r>
    </w:p>
    <w:p w14:paraId="1F7B8FCF" w14:textId="77777777" w:rsidR="00A112BB" w:rsidRPr="00A112BB" w:rsidRDefault="00A112BB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A112BB">
        <w:t xml:space="preserve">владеть навыками смыслового чтения текстов математического содержания в соответствии с поставленными целями и задачами; </w:t>
      </w:r>
    </w:p>
    <w:p w14:paraId="6248C167" w14:textId="77777777" w:rsidR="00A112BB" w:rsidRPr="00A112BB" w:rsidRDefault="00A112BB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A112BB">
        <w:t xml:space="preserve">осуществлять поиск и выделять необходимую информацию для выполнения учебных и поисково-творческих заданий (в том числе с помощью компьютерных средств); </w:t>
      </w:r>
    </w:p>
    <w:p w14:paraId="1C307804" w14:textId="77777777" w:rsidR="00A112BB" w:rsidRPr="00A112BB" w:rsidRDefault="00A112BB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A112BB">
        <w:t xml:space="preserve">читать информацию, представленную в знаково-символической или графической форме, и осознанно строить математическое сообщение; </w:t>
      </w:r>
    </w:p>
    <w:p w14:paraId="0A790500" w14:textId="77777777" w:rsidR="00A112BB" w:rsidRPr="00A112BB" w:rsidRDefault="00A112BB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A112BB">
        <w:t>использовать различные способы поиска (в справочных источниках и открытом учебном информационном пространстве Интернета), сбора, обработки, анализа, организации, передачи информации в соответствии с коммуникативными и познавательными задачами учебного предмета «Математика»: представлять информацию в таблице, на столбчатой диаграмме, как видео</w:t>
      </w:r>
      <w:r>
        <w:t xml:space="preserve"> </w:t>
      </w:r>
      <w:r w:rsidRPr="00A112BB">
        <w:t xml:space="preserve">и графические изображения, модели геометрических фигур, готовить своё выступление и выступать с аудио- и видеосопровождением. </w:t>
      </w:r>
    </w:p>
    <w:p w14:paraId="5FC198C8" w14:textId="77777777" w:rsidR="00A112BB" w:rsidRPr="00A112BB" w:rsidRDefault="00A112BB" w:rsidP="002F468C">
      <w:pPr>
        <w:pStyle w:val="Default"/>
        <w:ind w:left="284"/>
        <w:jc w:val="both"/>
        <w:rPr>
          <w:i/>
          <w:iCs/>
          <w:sz w:val="10"/>
        </w:rPr>
      </w:pPr>
    </w:p>
    <w:p w14:paraId="210F0AF2" w14:textId="77777777" w:rsidR="00A112BB" w:rsidRPr="00A112BB" w:rsidRDefault="00A112BB" w:rsidP="002F468C">
      <w:pPr>
        <w:pStyle w:val="Default"/>
        <w:ind w:left="284"/>
        <w:jc w:val="both"/>
      </w:pPr>
      <w:r w:rsidRPr="00A112BB">
        <w:rPr>
          <w:i/>
          <w:iCs/>
        </w:rPr>
        <w:t xml:space="preserve">Учащийся получит возможность научиться: </w:t>
      </w:r>
    </w:p>
    <w:p w14:paraId="5923BB08" w14:textId="77777777" w:rsidR="00A112BB" w:rsidRPr="00A112BB" w:rsidRDefault="00A112BB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A112BB">
        <w:rPr>
          <w:iCs/>
        </w:rPr>
        <w:t xml:space="preserve">понимать универсальность математических способов познания закономерностей окружающего мира, выстраивать и преобразовывать модели его отдельных процессов и явлений; </w:t>
      </w:r>
    </w:p>
    <w:p w14:paraId="4ACB08EF" w14:textId="77777777" w:rsidR="00A112BB" w:rsidRPr="00A112BB" w:rsidRDefault="00A112BB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A112BB">
        <w:rPr>
          <w:iCs/>
        </w:rPr>
        <w:t xml:space="preserve">выполнять логические операции: сравнение, выявление закономерностей, классификацию по самостоятельно найденным основаниям — и делать на этой основе выводы; </w:t>
      </w:r>
    </w:p>
    <w:p w14:paraId="6A22894C" w14:textId="77777777" w:rsidR="00A112BB" w:rsidRPr="00A112BB" w:rsidRDefault="00A112BB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A112BB">
        <w:rPr>
          <w:iCs/>
        </w:rPr>
        <w:lastRenderedPageBreak/>
        <w:t xml:space="preserve">устанавливать причинно-следственные связи между объектами и явлениями, проводить аналогии, делать обобщения; </w:t>
      </w:r>
    </w:p>
    <w:p w14:paraId="49FA0598" w14:textId="77777777" w:rsidR="00A112BB" w:rsidRPr="00A112BB" w:rsidRDefault="00A112BB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A112BB">
        <w:rPr>
          <w:iCs/>
        </w:rPr>
        <w:t xml:space="preserve">осуществлять расширенный поиск информации в различных источниках; </w:t>
      </w:r>
    </w:p>
    <w:p w14:paraId="17B58205" w14:textId="77777777" w:rsidR="00A112BB" w:rsidRPr="00A112BB" w:rsidRDefault="00A112BB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A112BB">
        <w:rPr>
          <w:iCs/>
        </w:rPr>
        <w:t xml:space="preserve">составлять, записывать и выполнять инструкции (простой алгоритм), план поиска информации; </w:t>
      </w:r>
    </w:p>
    <w:p w14:paraId="2949BF94" w14:textId="77777777" w:rsidR="00A112BB" w:rsidRPr="00A112BB" w:rsidRDefault="00A112BB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A112BB">
        <w:rPr>
          <w:iCs/>
        </w:rPr>
        <w:t xml:space="preserve">распознавать одну и ту же информацию, представленную в разной форме (таблицы и диаграммы); </w:t>
      </w:r>
    </w:p>
    <w:p w14:paraId="0D47485E" w14:textId="77777777" w:rsidR="00A112BB" w:rsidRPr="00A112BB" w:rsidRDefault="00A112BB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A112BB">
        <w:rPr>
          <w:iCs/>
        </w:rPr>
        <w:t xml:space="preserve">планировать несложные исследования, собирать и представлять полученную информацию с помощью таблиц и диаграмм; </w:t>
      </w:r>
    </w:p>
    <w:p w14:paraId="02AFE916" w14:textId="77777777" w:rsidR="00A112BB" w:rsidRPr="00A112BB" w:rsidRDefault="00A112BB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A112BB">
        <w:rPr>
          <w:iCs/>
        </w:rPr>
        <w:t xml:space="preserve">интерпретировать информацию, полученную при проведении несложных исследований (объяснять, сравнивать и обобщать данные, делать выводы и прогнозы). </w:t>
      </w:r>
    </w:p>
    <w:p w14:paraId="318DA78B" w14:textId="77777777" w:rsidR="00060141" w:rsidRPr="00060141" w:rsidRDefault="00060141" w:rsidP="002F468C">
      <w:pPr>
        <w:pStyle w:val="Default"/>
        <w:ind w:left="284"/>
        <w:jc w:val="both"/>
      </w:pPr>
      <w:r w:rsidRPr="00060141">
        <w:rPr>
          <w:b/>
          <w:bCs/>
          <w:iCs/>
        </w:rPr>
        <w:t xml:space="preserve">Коммуникативные </w:t>
      </w:r>
    </w:p>
    <w:p w14:paraId="22613BF8" w14:textId="77777777" w:rsidR="00060141" w:rsidRPr="00060141" w:rsidRDefault="00060141" w:rsidP="002F468C">
      <w:pPr>
        <w:pStyle w:val="Default"/>
        <w:ind w:left="284"/>
        <w:jc w:val="both"/>
        <w:rPr>
          <w:i/>
        </w:rPr>
      </w:pPr>
      <w:r w:rsidRPr="00060141">
        <w:rPr>
          <w:i/>
        </w:rPr>
        <w:t xml:space="preserve">Учащийся научится: </w:t>
      </w:r>
    </w:p>
    <w:p w14:paraId="0746539E" w14:textId="77777777" w:rsidR="00060141" w:rsidRPr="00060141" w:rsidRDefault="00060141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060141">
        <w:t xml:space="preserve">строить речевое высказывание в устной форме, использовать математическую терминологию; </w:t>
      </w:r>
    </w:p>
    <w:p w14:paraId="3002828E" w14:textId="77777777" w:rsidR="00060141" w:rsidRPr="00060141" w:rsidRDefault="00060141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060141">
        <w:t xml:space="preserve"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аргументированно, с использованием математической терминологии и математических знаний отстаивать свою позицию; </w:t>
      </w:r>
    </w:p>
    <w:p w14:paraId="6B57573A" w14:textId="77777777" w:rsidR="00060141" w:rsidRPr="00060141" w:rsidRDefault="00060141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060141">
        <w:t xml:space="preserve">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 </w:t>
      </w:r>
    </w:p>
    <w:p w14:paraId="10BA3D84" w14:textId="77777777" w:rsidR="00060141" w:rsidRPr="00060141" w:rsidRDefault="00060141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060141">
        <w:t xml:space="preserve">принимать участие в определении общей цели и путей её достижения; уметь договариваться о распределении функций и ролей в совместной деятельности; </w:t>
      </w:r>
    </w:p>
    <w:p w14:paraId="53D6A4BA" w14:textId="77777777" w:rsidR="00060141" w:rsidRPr="00060141" w:rsidRDefault="00060141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060141">
        <w:t xml:space="preserve">сотрудничать со взрослыми и сверстниками в разных ситуациях, не создавать конфликтов и находить выходы из спорных ситуаций; </w:t>
      </w:r>
    </w:p>
    <w:p w14:paraId="6C7A611D" w14:textId="77777777" w:rsidR="00060141" w:rsidRPr="00060141" w:rsidRDefault="00060141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060141">
        <w:t xml:space="preserve">конструктивно разрешать конфликты посредством учёта интересов сторон и сотрудничества. </w:t>
      </w:r>
    </w:p>
    <w:p w14:paraId="2DEC84CE" w14:textId="77777777" w:rsidR="00060141" w:rsidRPr="00060141" w:rsidRDefault="00060141" w:rsidP="002F468C">
      <w:pPr>
        <w:pStyle w:val="Default"/>
        <w:ind w:left="284"/>
        <w:jc w:val="both"/>
      </w:pPr>
      <w:r w:rsidRPr="00060141">
        <w:rPr>
          <w:i/>
          <w:iCs/>
        </w:rPr>
        <w:t xml:space="preserve">Учащийся получит возможность научиться: </w:t>
      </w:r>
    </w:p>
    <w:p w14:paraId="65AFA2A2" w14:textId="77777777" w:rsidR="00060141" w:rsidRPr="00060141" w:rsidRDefault="00060141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060141">
        <w:rPr>
          <w:iCs/>
        </w:rPr>
        <w:t xml:space="preserve">обмениваться информацией с одноклассниками, работающими в одной группе; </w:t>
      </w:r>
    </w:p>
    <w:p w14:paraId="1DFF0BDA" w14:textId="77777777" w:rsidR="00060141" w:rsidRPr="00060141" w:rsidRDefault="00060141" w:rsidP="002F468C">
      <w:pPr>
        <w:pStyle w:val="Default"/>
        <w:numPr>
          <w:ilvl w:val="0"/>
          <w:numId w:val="11"/>
        </w:numPr>
        <w:ind w:left="284" w:firstLine="0"/>
        <w:jc w:val="both"/>
      </w:pPr>
      <w:r w:rsidRPr="00060141">
        <w:rPr>
          <w:iCs/>
        </w:rPr>
        <w:t xml:space="preserve">обосновывать свою позицию и соотносить её с позицией одноклассников, работающих в одной группе. </w:t>
      </w:r>
    </w:p>
    <w:p w14:paraId="5C766C5B" w14:textId="77777777" w:rsidR="004D1D70" w:rsidRPr="00E5516F" w:rsidRDefault="00E5516F" w:rsidP="00E5516F">
      <w:pPr>
        <w:autoSpaceDE w:val="0"/>
        <w:autoSpaceDN w:val="0"/>
        <w:adjustRightInd w:val="0"/>
        <w:ind w:left="284"/>
        <w:jc w:val="left"/>
        <w:rPr>
          <w:rFonts w:eastAsiaTheme="minorHAnsi"/>
          <w:b/>
          <w:i/>
          <w:color w:val="000000"/>
          <w:lang w:eastAsia="en-US"/>
        </w:rPr>
      </w:pPr>
      <w:r w:rsidRPr="00E5516F">
        <w:rPr>
          <w:rFonts w:eastAsiaTheme="minorHAnsi"/>
          <w:b/>
          <w:i/>
          <w:color w:val="000000"/>
          <w:lang w:eastAsia="en-US"/>
        </w:rPr>
        <w:t>Предметные результаты</w:t>
      </w:r>
    </w:p>
    <w:p w14:paraId="4627C7CF" w14:textId="77777777" w:rsidR="004D1D70" w:rsidRPr="004D1D70" w:rsidRDefault="004D1D70" w:rsidP="002F468C">
      <w:pPr>
        <w:autoSpaceDE w:val="0"/>
        <w:autoSpaceDN w:val="0"/>
        <w:adjustRightInd w:val="0"/>
        <w:ind w:left="284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b/>
          <w:bCs/>
          <w:color w:val="000000"/>
          <w:lang w:eastAsia="en-US"/>
        </w:rPr>
        <w:t xml:space="preserve">Числа и величины </w:t>
      </w:r>
    </w:p>
    <w:p w14:paraId="7F29277D" w14:textId="77777777" w:rsidR="004D1D70" w:rsidRPr="004D1D70" w:rsidRDefault="004D1D70" w:rsidP="002F468C">
      <w:pPr>
        <w:autoSpaceDE w:val="0"/>
        <w:autoSpaceDN w:val="0"/>
        <w:adjustRightInd w:val="0"/>
        <w:ind w:left="284"/>
        <w:rPr>
          <w:rFonts w:eastAsiaTheme="minorHAnsi"/>
          <w:i/>
          <w:color w:val="000000"/>
          <w:lang w:eastAsia="en-US"/>
        </w:rPr>
      </w:pPr>
      <w:r w:rsidRPr="004D1D70">
        <w:rPr>
          <w:rFonts w:eastAsiaTheme="minorHAnsi"/>
          <w:i/>
          <w:color w:val="000000"/>
          <w:lang w:eastAsia="en-US"/>
        </w:rPr>
        <w:t xml:space="preserve">Учащийся научится: </w:t>
      </w:r>
    </w:p>
    <w:p w14:paraId="68DCD7B3" w14:textId="77777777" w:rsidR="004D1D70" w:rsidRPr="004D1D70" w:rsidRDefault="004D1D70" w:rsidP="002F468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197"/>
        <w:ind w:left="284" w:firstLine="0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color w:val="000000"/>
          <w:lang w:eastAsia="en-US"/>
        </w:rPr>
        <w:t xml:space="preserve">образовывать, называть, читать, записывать, сравнивать, упорядочивать числа от 0 до </w:t>
      </w:r>
      <w:r w:rsidR="004B1A85">
        <w:rPr>
          <w:rFonts w:eastAsiaTheme="minorHAnsi"/>
          <w:color w:val="000000"/>
          <w:lang w:eastAsia="en-US"/>
        </w:rPr>
        <w:t xml:space="preserve">           </w:t>
      </w:r>
      <w:r w:rsidRPr="004D1D70">
        <w:rPr>
          <w:rFonts w:eastAsiaTheme="minorHAnsi"/>
          <w:color w:val="000000"/>
          <w:lang w:eastAsia="en-US"/>
        </w:rPr>
        <w:t xml:space="preserve">1 000 000; </w:t>
      </w:r>
    </w:p>
    <w:p w14:paraId="7B4BE071" w14:textId="77777777" w:rsidR="004D1D70" w:rsidRPr="004D1D70" w:rsidRDefault="004D1D70" w:rsidP="002F468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197"/>
        <w:ind w:left="284" w:firstLine="0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color w:val="000000"/>
          <w:lang w:eastAsia="en-US"/>
        </w:rPr>
        <w:t xml:space="preserve">заменять мелкие единицы счёта крупными и наоборот; </w:t>
      </w:r>
    </w:p>
    <w:p w14:paraId="28EE36E7" w14:textId="77777777" w:rsidR="004D1D70" w:rsidRPr="004D1D70" w:rsidRDefault="004D1D70" w:rsidP="002F468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197"/>
        <w:ind w:left="284" w:firstLine="0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color w:val="000000"/>
          <w:lang w:eastAsia="en-US"/>
        </w:rPr>
        <w:t xml:space="preserve">устанавливать закономерность </w:t>
      </w:r>
      <w:r>
        <w:rPr>
          <w:rFonts w:eastAsiaTheme="minorHAnsi"/>
          <w:color w:val="000000"/>
          <w:lang w:eastAsia="en-US"/>
        </w:rPr>
        <w:t>-</w:t>
      </w:r>
      <w:r w:rsidRPr="004D1D70">
        <w:rPr>
          <w:rFonts w:eastAsiaTheme="minorHAnsi"/>
          <w:color w:val="000000"/>
          <w:lang w:eastAsia="en-US"/>
        </w:rPr>
        <w:t xml:space="preserve"> правило, по которому составлена числовая последовательность (увеличение/уменьшение числа на несколько единиц, увеличение/ уменьшение числа в несколько раз); продолжать её или восстанавливать пропущенные в ней числа; </w:t>
      </w:r>
    </w:p>
    <w:p w14:paraId="55BD0C77" w14:textId="77777777" w:rsidR="004D1D70" w:rsidRPr="004D1D70" w:rsidRDefault="004D1D70" w:rsidP="002F468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197"/>
        <w:ind w:left="284" w:firstLine="0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color w:val="000000"/>
          <w:lang w:eastAsia="en-US"/>
        </w:rPr>
        <w:t xml:space="preserve">группировать числа по заданному или самостоятельно установленному одному или нескольким признакам; </w:t>
      </w:r>
    </w:p>
    <w:p w14:paraId="5094152F" w14:textId="77777777" w:rsidR="004D1D70" w:rsidRPr="004D1D70" w:rsidRDefault="004D1D70" w:rsidP="002F468C">
      <w:pPr>
        <w:pStyle w:val="a3"/>
        <w:numPr>
          <w:ilvl w:val="0"/>
          <w:numId w:val="12"/>
        </w:numPr>
        <w:autoSpaceDE w:val="0"/>
        <w:autoSpaceDN w:val="0"/>
        <w:adjustRightInd w:val="0"/>
        <w:ind w:left="284" w:firstLine="0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color w:val="000000"/>
          <w:lang w:eastAsia="en-US"/>
        </w:rPr>
        <w:t xml:space="preserve">читать, записывать и сравнивать величины (длину, площадь, массу, время, скорость), используя основные единицы измерения величин (километр, метр, дециметр, сантиметр, миллиметр; квадратный километр, квадратный метр, квадратный дециметр, квадратный сантиметр, квадратный миллиметр; тонна, центнер, килограмм, грамм; сутки, час, минута, секунда; километров в час, метров в минуту и др.), и соотношения между ними. </w:t>
      </w:r>
    </w:p>
    <w:p w14:paraId="5BFD91C0" w14:textId="77777777" w:rsidR="004D1D70" w:rsidRPr="004D1D70" w:rsidRDefault="004D1D70" w:rsidP="002F468C">
      <w:pPr>
        <w:autoSpaceDE w:val="0"/>
        <w:autoSpaceDN w:val="0"/>
        <w:adjustRightInd w:val="0"/>
        <w:ind w:left="284"/>
        <w:rPr>
          <w:rFonts w:eastAsiaTheme="minorHAnsi"/>
          <w:i/>
          <w:color w:val="000000"/>
          <w:lang w:eastAsia="en-US"/>
        </w:rPr>
      </w:pPr>
      <w:r w:rsidRPr="004D1D70">
        <w:rPr>
          <w:rFonts w:eastAsiaTheme="minorHAnsi"/>
          <w:i/>
          <w:iCs/>
          <w:color w:val="000000"/>
          <w:lang w:eastAsia="en-US"/>
        </w:rPr>
        <w:t xml:space="preserve">Учащийся получит возможность научиться: </w:t>
      </w:r>
    </w:p>
    <w:p w14:paraId="29CD5F3F" w14:textId="77777777" w:rsidR="004D1D70" w:rsidRPr="004D1D70" w:rsidRDefault="004D1D70" w:rsidP="002F468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199"/>
        <w:ind w:left="284" w:firstLine="0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iCs/>
          <w:color w:val="000000"/>
          <w:lang w:eastAsia="en-US"/>
        </w:rPr>
        <w:t xml:space="preserve">классифицировать числа по нескольким основаниям (в более сложных случаях) и объяснять свои действия; </w:t>
      </w:r>
    </w:p>
    <w:p w14:paraId="46CBCE53" w14:textId="77777777" w:rsidR="004D1D70" w:rsidRPr="003660FD" w:rsidRDefault="004D1D70" w:rsidP="002F468C">
      <w:pPr>
        <w:pStyle w:val="a3"/>
        <w:numPr>
          <w:ilvl w:val="0"/>
          <w:numId w:val="13"/>
        </w:numPr>
        <w:autoSpaceDE w:val="0"/>
        <w:autoSpaceDN w:val="0"/>
        <w:adjustRightInd w:val="0"/>
        <w:ind w:left="284" w:firstLine="0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iCs/>
          <w:color w:val="000000"/>
          <w:lang w:eastAsia="en-US"/>
        </w:rPr>
        <w:lastRenderedPageBreak/>
        <w:t xml:space="preserve">самостоятельно выбирать единицу для измерения таких величин, как площадь, масса, в конкретных условиях и объяснять свой выбор. </w:t>
      </w:r>
    </w:p>
    <w:p w14:paraId="13B72936" w14:textId="77777777" w:rsidR="003660FD" w:rsidRPr="003660FD" w:rsidRDefault="003660FD" w:rsidP="002F468C">
      <w:pPr>
        <w:pStyle w:val="a3"/>
        <w:autoSpaceDE w:val="0"/>
        <w:autoSpaceDN w:val="0"/>
        <w:adjustRightInd w:val="0"/>
        <w:ind w:left="284"/>
        <w:rPr>
          <w:rFonts w:eastAsiaTheme="minorHAnsi"/>
          <w:color w:val="000000"/>
          <w:sz w:val="14"/>
          <w:lang w:eastAsia="en-US"/>
        </w:rPr>
      </w:pPr>
    </w:p>
    <w:p w14:paraId="74B4B509" w14:textId="77777777" w:rsidR="004D1D70" w:rsidRPr="004D1D70" w:rsidRDefault="004D1D70" w:rsidP="002F468C">
      <w:pPr>
        <w:autoSpaceDE w:val="0"/>
        <w:autoSpaceDN w:val="0"/>
        <w:adjustRightInd w:val="0"/>
        <w:ind w:left="284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b/>
          <w:bCs/>
          <w:color w:val="000000"/>
          <w:lang w:eastAsia="en-US"/>
        </w:rPr>
        <w:t xml:space="preserve">Арифметические действия </w:t>
      </w:r>
    </w:p>
    <w:p w14:paraId="539211DB" w14:textId="77777777" w:rsidR="004D1D70" w:rsidRPr="004D1D70" w:rsidRDefault="004D1D70" w:rsidP="002F468C">
      <w:pPr>
        <w:autoSpaceDE w:val="0"/>
        <w:autoSpaceDN w:val="0"/>
        <w:adjustRightInd w:val="0"/>
        <w:ind w:left="284"/>
        <w:rPr>
          <w:rFonts w:eastAsiaTheme="minorHAnsi"/>
          <w:color w:val="000000"/>
          <w:lang w:eastAsia="en-US"/>
        </w:rPr>
      </w:pPr>
      <w:r w:rsidRPr="00823CBF">
        <w:rPr>
          <w:rFonts w:eastAsiaTheme="minorHAnsi"/>
          <w:i/>
          <w:color w:val="000000"/>
          <w:lang w:eastAsia="en-US"/>
        </w:rPr>
        <w:t>Учащийся научится</w:t>
      </w:r>
      <w:r w:rsidRPr="004D1D70">
        <w:rPr>
          <w:rFonts w:eastAsiaTheme="minorHAnsi"/>
          <w:color w:val="000000"/>
          <w:lang w:eastAsia="en-US"/>
        </w:rPr>
        <w:t xml:space="preserve">: </w:t>
      </w:r>
    </w:p>
    <w:p w14:paraId="25C3D481" w14:textId="77777777" w:rsidR="004D1D70" w:rsidRPr="004D1D70" w:rsidRDefault="004D1D70" w:rsidP="002F468C">
      <w:pPr>
        <w:numPr>
          <w:ilvl w:val="0"/>
          <w:numId w:val="13"/>
        </w:numPr>
        <w:autoSpaceDE w:val="0"/>
        <w:autoSpaceDN w:val="0"/>
        <w:adjustRightInd w:val="0"/>
        <w:ind w:left="284" w:firstLine="0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color w:val="000000"/>
          <w:lang w:eastAsia="en-US"/>
        </w:rPr>
        <w:t xml:space="preserve">выполнять письменно действия с многозначными числами (сложение, вычитание, умножение и деление на однозначное, двузначное число в пределах 1 000 000), опираясь на знание таблиц сложения и умножения чисел, алгоритмов письменных арифметических действий (в том числе деления с остатком); </w:t>
      </w:r>
    </w:p>
    <w:p w14:paraId="64BC1973" w14:textId="77777777" w:rsidR="004D1D70" w:rsidRPr="004D1D70" w:rsidRDefault="004D1D70" w:rsidP="002F468C">
      <w:pPr>
        <w:numPr>
          <w:ilvl w:val="0"/>
          <w:numId w:val="13"/>
        </w:numPr>
        <w:autoSpaceDE w:val="0"/>
        <w:autoSpaceDN w:val="0"/>
        <w:adjustRightInd w:val="0"/>
        <w:ind w:left="284" w:firstLine="0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color w:val="000000"/>
          <w:lang w:eastAsia="en-US"/>
        </w:rPr>
        <w:t xml:space="preserve"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числом 1); </w:t>
      </w:r>
    </w:p>
    <w:p w14:paraId="1F2940A6" w14:textId="77777777" w:rsidR="004D1D70" w:rsidRPr="004D1D70" w:rsidRDefault="004D1D70" w:rsidP="002F468C">
      <w:pPr>
        <w:numPr>
          <w:ilvl w:val="0"/>
          <w:numId w:val="13"/>
        </w:numPr>
        <w:autoSpaceDE w:val="0"/>
        <w:autoSpaceDN w:val="0"/>
        <w:adjustRightInd w:val="0"/>
        <w:ind w:left="284" w:firstLine="0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color w:val="000000"/>
          <w:lang w:eastAsia="en-US"/>
        </w:rPr>
        <w:t xml:space="preserve">выделять неизвестный компонент арифметического действия и находить его значение; </w:t>
      </w:r>
    </w:p>
    <w:p w14:paraId="0CA1DB0D" w14:textId="77777777" w:rsidR="004D1D70" w:rsidRPr="004D1D70" w:rsidRDefault="004D1D70" w:rsidP="002F468C">
      <w:pPr>
        <w:numPr>
          <w:ilvl w:val="0"/>
          <w:numId w:val="13"/>
        </w:numPr>
        <w:autoSpaceDE w:val="0"/>
        <w:autoSpaceDN w:val="0"/>
        <w:adjustRightInd w:val="0"/>
        <w:ind w:left="284" w:firstLine="0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color w:val="000000"/>
          <w:lang w:eastAsia="en-US"/>
        </w:rPr>
        <w:t>вычислять значение числового выражения, содержащего 2</w:t>
      </w:r>
      <w:r w:rsidR="00823CBF">
        <w:rPr>
          <w:rFonts w:eastAsiaTheme="minorHAnsi"/>
          <w:color w:val="000000"/>
          <w:lang w:eastAsia="en-US"/>
        </w:rPr>
        <w:t>-</w:t>
      </w:r>
      <w:r w:rsidRPr="004D1D70">
        <w:rPr>
          <w:rFonts w:eastAsiaTheme="minorHAnsi"/>
          <w:color w:val="000000"/>
          <w:lang w:eastAsia="en-US"/>
        </w:rPr>
        <w:t xml:space="preserve">3 арифметических действия (со скобками и без скобок). </w:t>
      </w:r>
    </w:p>
    <w:p w14:paraId="385D44C9" w14:textId="77777777" w:rsidR="00823CBF" w:rsidRPr="00823CBF" w:rsidRDefault="00823CBF" w:rsidP="002F468C">
      <w:pPr>
        <w:autoSpaceDE w:val="0"/>
        <w:autoSpaceDN w:val="0"/>
        <w:adjustRightInd w:val="0"/>
        <w:ind w:left="284"/>
        <w:rPr>
          <w:rFonts w:eastAsiaTheme="minorHAnsi"/>
          <w:i/>
          <w:color w:val="000000"/>
          <w:lang w:eastAsia="en-US"/>
        </w:rPr>
      </w:pPr>
      <w:r w:rsidRPr="00823CBF">
        <w:rPr>
          <w:rFonts w:eastAsiaTheme="minorHAnsi"/>
          <w:i/>
          <w:iCs/>
          <w:color w:val="000000"/>
          <w:lang w:eastAsia="en-US"/>
        </w:rPr>
        <w:t xml:space="preserve">Учащийся получит возможность научиться: </w:t>
      </w:r>
    </w:p>
    <w:p w14:paraId="6D249C4C" w14:textId="77777777" w:rsidR="003660FD" w:rsidRPr="004D1D70" w:rsidRDefault="003660FD" w:rsidP="002F468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197"/>
        <w:ind w:left="284" w:firstLine="0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iCs/>
          <w:color w:val="000000"/>
          <w:lang w:eastAsia="en-US"/>
        </w:rPr>
        <w:t xml:space="preserve">выполнять действия с величинами; </w:t>
      </w:r>
    </w:p>
    <w:p w14:paraId="308D022D" w14:textId="77777777" w:rsidR="003660FD" w:rsidRPr="004D1D70" w:rsidRDefault="003660FD" w:rsidP="002F468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197"/>
        <w:ind w:left="284" w:firstLine="0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iCs/>
          <w:color w:val="000000"/>
          <w:lang w:eastAsia="en-US"/>
        </w:rPr>
        <w:t xml:space="preserve">выполнять проверку правильности вычислений разными способами (с помощью прикидки и оценки результата действия, на основе связи между компонентами и результатом действия); </w:t>
      </w:r>
    </w:p>
    <w:p w14:paraId="2C9947D9" w14:textId="77777777" w:rsidR="003660FD" w:rsidRPr="004D1D70" w:rsidRDefault="003660FD" w:rsidP="002F468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197"/>
        <w:ind w:left="284" w:firstLine="0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iCs/>
          <w:color w:val="000000"/>
          <w:lang w:eastAsia="en-US"/>
        </w:rPr>
        <w:t xml:space="preserve">использовать свойства арифметических действий для удобства вычислений; </w:t>
      </w:r>
    </w:p>
    <w:p w14:paraId="0F661EF6" w14:textId="77777777" w:rsidR="004D1D70" w:rsidRPr="003660FD" w:rsidRDefault="003660FD" w:rsidP="002F468C">
      <w:pPr>
        <w:pStyle w:val="a3"/>
        <w:numPr>
          <w:ilvl w:val="0"/>
          <w:numId w:val="13"/>
        </w:numPr>
        <w:autoSpaceDE w:val="0"/>
        <w:autoSpaceDN w:val="0"/>
        <w:adjustRightInd w:val="0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iCs/>
          <w:color w:val="000000"/>
          <w:lang w:eastAsia="en-US"/>
        </w:rPr>
        <w:t>решать уравнения на основе знания связей между компонентами и результатами действий «сложение» и «вычитание», «умножение» и «деление»;</w:t>
      </w:r>
    </w:p>
    <w:p w14:paraId="5BBE6FA6" w14:textId="77777777" w:rsidR="003660FD" w:rsidRPr="003660FD" w:rsidRDefault="003660FD" w:rsidP="002F468C">
      <w:pPr>
        <w:pStyle w:val="a3"/>
        <w:numPr>
          <w:ilvl w:val="0"/>
          <w:numId w:val="13"/>
        </w:numPr>
        <w:autoSpaceDE w:val="0"/>
        <w:autoSpaceDN w:val="0"/>
        <w:adjustRightInd w:val="0"/>
        <w:ind w:left="284" w:firstLine="0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iCs/>
          <w:color w:val="000000"/>
          <w:lang w:eastAsia="en-US"/>
        </w:rPr>
        <w:t xml:space="preserve">находить значение буквенного выражения при </w:t>
      </w:r>
      <w:r w:rsidR="00CE6E8E" w:rsidRPr="004D1D70">
        <w:rPr>
          <w:rFonts w:eastAsiaTheme="minorHAnsi"/>
          <w:iCs/>
          <w:color w:val="000000"/>
          <w:lang w:eastAsia="en-US"/>
        </w:rPr>
        <w:t>заданных значениях,</w:t>
      </w:r>
      <w:r w:rsidRPr="004D1D70">
        <w:rPr>
          <w:rFonts w:eastAsiaTheme="minorHAnsi"/>
          <w:iCs/>
          <w:color w:val="000000"/>
          <w:lang w:eastAsia="en-US"/>
        </w:rPr>
        <w:t xml:space="preserve"> входящих в него букв. </w:t>
      </w:r>
    </w:p>
    <w:p w14:paraId="33CE1A8F" w14:textId="77777777" w:rsidR="003660FD" w:rsidRPr="003660FD" w:rsidRDefault="003660FD" w:rsidP="002F468C">
      <w:pPr>
        <w:pStyle w:val="a3"/>
        <w:autoSpaceDE w:val="0"/>
        <w:autoSpaceDN w:val="0"/>
        <w:adjustRightInd w:val="0"/>
        <w:ind w:left="284"/>
        <w:rPr>
          <w:rFonts w:eastAsiaTheme="minorHAnsi"/>
          <w:color w:val="000000"/>
          <w:sz w:val="10"/>
          <w:lang w:eastAsia="en-US"/>
        </w:rPr>
      </w:pPr>
    </w:p>
    <w:p w14:paraId="04DD9EF8" w14:textId="77777777" w:rsidR="003660FD" w:rsidRPr="003660FD" w:rsidRDefault="003660FD" w:rsidP="002F468C">
      <w:pPr>
        <w:autoSpaceDE w:val="0"/>
        <w:autoSpaceDN w:val="0"/>
        <w:adjustRightInd w:val="0"/>
        <w:ind w:left="284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b/>
          <w:bCs/>
          <w:color w:val="000000"/>
          <w:lang w:eastAsia="en-US"/>
        </w:rPr>
        <w:t xml:space="preserve">Работа с текстовыми задачами </w:t>
      </w:r>
    </w:p>
    <w:p w14:paraId="45283A5A" w14:textId="77777777" w:rsidR="003660FD" w:rsidRPr="003660FD" w:rsidRDefault="003660FD" w:rsidP="002F468C">
      <w:pPr>
        <w:autoSpaceDE w:val="0"/>
        <w:autoSpaceDN w:val="0"/>
        <w:adjustRightInd w:val="0"/>
        <w:ind w:left="284"/>
        <w:rPr>
          <w:rFonts w:eastAsiaTheme="minorHAnsi"/>
          <w:i/>
          <w:color w:val="000000"/>
          <w:lang w:eastAsia="en-US"/>
        </w:rPr>
      </w:pPr>
      <w:r w:rsidRPr="003660FD">
        <w:rPr>
          <w:rFonts w:eastAsiaTheme="minorHAnsi"/>
          <w:i/>
          <w:color w:val="000000"/>
          <w:lang w:eastAsia="en-US"/>
        </w:rPr>
        <w:t xml:space="preserve">Учащийся научится: </w:t>
      </w:r>
    </w:p>
    <w:p w14:paraId="3353799E" w14:textId="77777777" w:rsidR="003660FD" w:rsidRPr="003660FD" w:rsidRDefault="003660FD" w:rsidP="002F468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197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color w:val="000000"/>
          <w:lang w:eastAsia="en-US"/>
        </w:rPr>
        <w:t xml:space="preserve">соотносить объекты, представленные в задаче, и величины, составлять план решения задачи, выбирать и объяснять выбор действий; </w:t>
      </w:r>
    </w:p>
    <w:p w14:paraId="246D83F5" w14:textId="77777777" w:rsidR="003660FD" w:rsidRPr="003660FD" w:rsidRDefault="003660FD" w:rsidP="002F468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197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color w:val="000000"/>
          <w:lang w:eastAsia="en-US"/>
        </w:rPr>
        <w:t>решать арифметическим способом текстовые задачи (в 1</w:t>
      </w:r>
      <w:r>
        <w:rPr>
          <w:rFonts w:eastAsiaTheme="minorHAnsi"/>
          <w:color w:val="000000"/>
          <w:lang w:eastAsia="en-US"/>
        </w:rPr>
        <w:t>-</w:t>
      </w:r>
      <w:r w:rsidRPr="003660FD">
        <w:rPr>
          <w:rFonts w:eastAsiaTheme="minorHAnsi"/>
          <w:color w:val="000000"/>
          <w:lang w:eastAsia="en-US"/>
        </w:rPr>
        <w:t xml:space="preserve">3 действия) и задачи, связанные с повседневной жизнью; </w:t>
      </w:r>
    </w:p>
    <w:p w14:paraId="186C1484" w14:textId="77777777" w:rsidR="003660FD" w:rsidRPr="003660FD" w:rsidRDefault="003660FD" w:rsidP="002F468C">
      <w:pPr>
        <w:pStyle w:val="a3"/>
        <w:numPr>
          <w:ilvl w:val="0"/>
          <w:numId w:val="13"/>
        </w:numPr>
        <w:autoSpaceDE w:val="0"/>
        <w:autoSpaceDN w:val="0"/>
        <w:adjustRightInd w:val="0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color w:val="000000"/>
          <w:lang w:eastAsia="en-US"/>
        </w:rPr>
        <w:t xml:space="preserve">оценивать правильность хода решения задачи, вносить исправления, оценивать реальность ответа на вопрос задачи. </w:t>
      </w:r>
    </w:p>
    <w:p w14:paraId="055BBC83" w14:textId="77777777" w:rsidR="004D1D70" w:rsidRPr="003660FD" w:rsidRDefault="003660FD" w:rsidP="002F468C">
      <w:pPr>
        <w:autoSpaceDE w:val="0"/>
        <w:autoSpaceDN w:val="0"/>
        <w:adjustRightInd w:val="0"/>
        <w:ind w:left="284"/>
        <w:rPr>
          <w:rFonts w:eastAsiaTheme="minorHAnsi"/>
          <w:i/>
          <w:color w:val="000000"/>
          <w:lang w:eastAsia="en-US"/>
        </w:rPr>
      </w:pPr>
      <w:r w:rsidRPr="003660FD">
        <w:rPr>
          <w:rFonts w:eastAsiaTheme="minorHAnsi"/>
          <w:i/>
          <w:color w:val="000000"/>
          <w:lang w:eastAsia="en-US"/>
        </w:rPr>
        <w:t>Учащийся получит возможность научиться:</w:t>
      </w:r>
    </w:p>
    <w:p w14:paraId="2B5B95AE" w14:textId="77777777" w:rsidR="004D1D70" w:rsidRPr="003660FD" w:rsidRDefault="003660FD" w:rsidP="002F468C">
      <w:pPr>
        <w:pStyle w:val="a3"/>
        <w:numPr>
          <w:ilvl w:val="0"/>
          <w:numId w:val="14"/>
        </w:numPr>
        <w:autoSpaceDE w:val="0"/>
        <w:autoSpaceDN w:val="0"/>
        <w:adjustRightInd w:val="0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iCs/>
          <w:color w:val="000000"/>
          <w:lang w:eastAsia="en-US"/>
        </w:rPr>
        <w:t>составлять задачу по краткой записи, по заданной схеме, по решению;</w:t>
      </w:r>
    </w:p>
    <w:p w14:paraId="7389EE81" w14:textId="77777777" w:rsidR="004D1D70" w:rsidRPr="003660FD" w:rsidRDefault="003660FD" w:rsidP="002F468C">
      <w:pPr>
        <w:pStyle w:val="a3"/>
        <w:numPr>
          <w:ilvl w:val="0"/>
          <w:numId w:val="14"/>
        </w:numPr>
        <w:autoSpaceDE w:val="0"/>
        <w:autoSpaceDN w:val="0"/>
        <w:adjustRightInd w:val="0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iCs/>
          <w:color w:val="000000"/>
          <w:lang w:eastAsia="en-US"/>
        </w:rPr>
        <w:t>решать задачи на нахождение: доли величины и величины по значению её доли (половина, треть, четверть, пятая, десятая часть); начала, продолжительности и конца события; задачи, отражающие процесс одновременного встречного движения двух объектов и движения в противоположных направлениях; задачи с величинами, связанными пропорциональной зависимостью: цена, количество, стоимость; масса одного предмета, количество предметов, масса всех заданных предметов и др.;</w:t>
      </w:r>
    </w:p>
    <w:p w14:paraId="0D8FB0D8" w14:textId="77777777" w:rsidR="004D1D70" w:rsidRPr="003660FD" w:rsidRDefault="003660FD" w:rsidP="002F468C">
      <w:pPr>
        <w:pStyle w:val="a3"/>
        <w:numPr>
          <w:ilvl w:val="0"/>
          <w:numId w:val="14"/>
        </w:numPr>
        <w:autoSpaceDE w:val="0"/>
        <w:autoSpaceDN w:val="0"/>
        <w:adjustRightInd w:val="0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iCs/>
          <w:color w:val="000000"/>
          <w:lang w:eastAsia="en-US"/>
        </w:rPr>
        <w:t>решать задачи в 3</w:t>
      </w:r>
      <w:r>
        <w:rPr>
          <w:rFonts w:eastAsiaTheme="minorHAnsi"/>
          <w:iCs/>
          <w:color w:val="000000"/>
          <w:lang w:eastAsia="en-US"/>
        </w:rPr>
        <w:t>-</w:t>
      </w:r>
      <w:r w:rsidRPr="003660FD">
        <w:rPr>
          <w:rFonts w:eastAsiaTheme="minorHAnsi"/>
          <w:iCs/>
          <w:color w:val="000000"/>
          <w:lang w:eastAsia="en-US"/>
        </w:rPr>
        <w:t>4 действия;</w:t>
      </w:r>
    </w:p>
    <w:p w14:paraId="5C800A2F" w14:textId="77777777" w:rsidR="003660FD" w:rsidRPr="003660FD" w:rsidRDefault="003660FD" w:rsidP="002F468C">
      <w:pPr>
        <w:pStyle w:val="a3"/>
        <w:numPr>
          <w:ilvl w:val="0"/>
          <w:numId w:val="14"/>
        </w:numPr>
        <w:autoSpaceDE w:val="0"/>
        <w:autoSpaceDN w:val="0"/>
        <w:adjustRightInd w:val="0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iCs/>
          <w:color w:val="000000"/>
          <w:lang w:eastAsia="en-US"/>
        </w:rPr>
        <w:t>находить</w:t>
      </w:r>
      <w:r>
        <w:rPr>
          <w:rFonts w:eastAsiaTheme="minorHAnsi"/>
          <w:iCs/>
          <w:color w:val="000000"/>
          <w:lang w:eastAsia="en-US"/>
        </w:rPr>
        <w:t xml:space="preserve"> разные способы решения задачи.</w:t>
      </w:r>
    </w:p>
    <w:p w14:paraId="3713A45C" w14:textId="77777777" w:rsidR="003660FD" w:rsidRPr="003660FD" w:rsidRDefault="003660FD" w:rsidP="002F468C">
      <w:pPr>
        <w:pStyle w:val="a3"/>
        <w:autoSpaceDE w:val="0"/>
        <w:autoSpaceDN w:val="0"/>
        <w:adjustRightInd w:val="0"/>
        <w:ind w:left="284"/>
        <w:rPr>
          <w:rFonts w:eastAsiaTheme="minorHAnsi"/>
          <w:color w:val="000000"/>
          <w:sz w:val="12"/>
          <w:lang w:eastAsia="en-US"/>
        </w:rPr>
      </w:pPr>
    </w:p>
    <w:p w14:paraId="07953DDC" w14:textId="77777777" w:rsidR="004D1D70" w:rsidRPr="004D1D70" w:rsidRDefault="004D1D70" w:rsidP="002F468C">
      <w:pPr>
        <w:autoSpaceDE w:val="0"/>
        <w:autoSpaceDN w:val="0"/>
        <w:adjustRightInd w:val="0"/>
        <w:ind w:left="284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b/>
          <w:bCs/>
          <w:color w:val="000000"/>
          <w:lang w:eastAsia="en-US"/>
        </w:rPr>
        <w:t xml:space="preserve">Пространственные отношения. Геометрические фигуры </w:t>
      </w:r>
    </w:p>
    <w:p w14:paraId="0372CBA3" w14:textId="77777777" w:rsidR="004D1D70" w:rsidRPr="004D1D70" w:rsidRDefault="004D1D70" w:rsidP="002F468C">
      <w:pPr>
        <w:autoSpaceDE w:val="0"/>
        <w:autoSpaceDN w:val="0"/>
        <w:adjustRightInd w:val="0"/>
        <w:ind w:left="284"/>
        <w:rPr>
          <w:rFonts w:eastAsiaTheme="minorHAnsi"/>
          <w:i/>
          <w:color w:val="000000"/>
          <w:lang w:eastAsia="en-US"/>
        </w:rPr>
      </w:pPr>
      <w:r w:rsidRPr="004D1D70">
        <w:rPr>
          <w:rFonts w:eastAsiaTheme="minorHAnsi"/>
          <w:i/>
          <w:color w:val="000000"/>
          <w:lang w:eastAsia="en-US"/>
        </w:rPr>
        <w:t xml:space="preserve">Учащийся научится: </w:t>
      </w:r>
    </w:p>
    <w:p w14:paraId="65FACDDB" w14:textId="77777777" w:rsidR="004D1D70" w:rsidRPr="003660FD" w:rsidRDefault="004D1D70" w:rsidP="002F468C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197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color w:val="000000"/>
          <w:lang w:eastAsia="en-US"/>
        </w:rPr>
        <w:t xml:space="preserve">описывать взаимное расположение предметов на плоскости и в пространстве; </w:t>
      </w:r>
    </w:p>
    <w:p w14:paraId="61B839C0" w14:textId="77777777" w:rsidR="004D1D70" w:rsidRPr="003660FD" w:rsidRDefault="004D1D70" w:rsidP="002F468C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197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color w:val="000000"/>
          <w:lang w:eastAsia="en-US"/>
        </w:rPr>
        <w:t xml:space="preserve">распознавать, называть, изображать геометрические фигуры (точка, отрезок, ломаная, прямой угол, многоугольник, в том числе треугольник, прямоугольник, квадрат; окружность, круг); </w:t>
      </w:r>
    </w:p>
    <w:p w14:paraId="738C69DE" w14:textId="77777777" w:rsidR="004D1D70" w:rsidRPr="003660FD" w:rsidRDefault="004D1D70" w:rsidP="002F468C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197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color w:val="000000"/>
          <w:lang w:eastAsia="en-US"/>
        </w:rPr>
        <w:t xml:space="preserve">выполнять построение геометрических фигур (отрезок, квадрат, прямоугольник) по указанным данным с помощью линейки, угольника; </w:t>
      </w:r>
    </w:p>
    <w:p w14:paraId="6CC651CC" w14:textId="77777777" w:rsidR="004D1D70" w:rsidRPr="003660FD" w:rsidRDefault="004D1D70" w:rsidP="002F468C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197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color w:val="000000"/>
          <w:lang w:eastAsia="en-US"/>
        </w:rPr>
        <w:t xml:space="preserve">использовать свойства прямоугольника и квадрата для решения задач; </w:t>
      </w:r>
    </w:p>
    <w:p w14:paraId="0F3CEB89" w14:textId="77777777" w:rsidR="004D1D70" w:rsidRPr="003660FD" w:rsidRDefault="004D1D70" w:rsidP="002F468C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197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color w:val="000000"/>
          <w:lang w:eastAsia="en-US"/>
        </w:rPr>
        <w:t xml:space="preserve">распознавать и называть геометрические тела (куб, шар); </w:t>
      </w:r>
    </w:p>
    <w:p w14:paraId="2F2493F4" w14:textId="77777777" w:rsidR="004D1D70" w:rsidRPr="003660FD" w:rsidRDefault="004D1D70" w:rsidP="002F468C">
      <w:pPr>
        <w:pStyle w:val="a3"/>
        <w:numPr>
          <w:ilvl w:val="0"/>
          <w:numId w:val="15"/>
        </w:numPr>
        <w:autoSpaceDE w:val="0"/>
        <w:autoSpaceDN w:val="0"/>
        <w:adjustRightInd w:val="0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color w:val="000000"/>
          <w:lang w:eastAsia="en-US"/>
        </w:rPr>
        <w:t xml:space="preserve">соотносить реальные объекты с моделями геометрических фигур. </w:t>
      </w:r>
    </w:p>
    <w:p w14:paraId="294CBF6C" w14:textId="77777777" w:rsidR="004D1D70" w:rsidRPr="004D1D70" w:rsidRDefault="004D1D70" w:rsidP="002F468C">
      <w:pPr>
        <w:autoSpaceDE w:val="0"/>
        <w:autoSpaceDN w:val="0"/>
        <w:adjustRightInd w:val="0"/>
        <w:ind w:left="284"/>
        <w:rPr>
          <w:rFonts w:eastAsiaTheme="minorHAnsi"/>
          <w:color w:val="000000"/>
          <w:sz w:val="12"/>
          <w:lang w:eastAsia="en-US"/>
        </w:rPr>
      </w:pPr>
    </w:p>
    <w:p w14:paraId="00586C87" w14:textId="77777777" w:rsidR="004D1D70" w:rsidRPr="004D1D70" w:rsidRDefault="004D1D70" w:rsidP="002F468C">
      <w:pPr>
        <w:autoSpaceDE w:val="0"/>
        <w:autoSpaceDN w:val="0"/>
        <w:adjustRightInd w:val="0"/>
        <w:ind w:left="284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b/>
          <w:bCs/>
          <w:color w:val="000000"/>
          <w:lang w:eastAsia="en-US"/>
        </w:rPr>
        <w:t xml:space="preserve">Геометрические величины </w:t>
      </w:r>
    </w:p>
    <w:p w14:paraId="5B4825CC" w14:textId="77777777" w:rsidR="004D1D70" w:rsidRPr="004D1D70" w:rsidRDefault="004D1D70" w:rsidP="002F468C">
      <w:pPr>
        <w:autoSpaceDE w:val="0"/>
        <w:autoSpaceDN w:val="0"/>
        <w:adjustRightInd w:val="0"/>
        <w:ind w:left="284"/>
        <w:rPr>
          <w:rFonts w:eastAsiaTheme="minorHAnsi"/>
          <w:color w:val="000000"/>
          <w:lang w:eastAsia="en-US"/>
        </w:rPr>
      </w:pPr>
      <w:r w:rsidRPr="004D1D70">
        <w:rPr>
          <w:rFonts w:eastAsiaTheme="minorHAnsi"/>
          <w:i/>
          <w:color w:val="000000"/>
          <w:lang w:eastAsia="en-US"/>
        </w:rPr>
        <w:t>Учащийся научится</w:t>
      </w:r>
      <w:r w:rsidRPr="004D1D70">
        <w:rPr>
          <w:rFonts w:eastAsiaTheme="minorHAnsi"/>
          <w:color w:val="000000"/>
          <w:lang w:eastAsia="en-US"/>
        </w:rPr>
        <w:t xml:space="preserve">: </w:t>
      </w:r>
    </w:p>
    <w:p w14:paraId="79DEEA22" w14:textId="77777777" w:rsidR="004D1D70" w:rsidRPr="003660FD" w:rsidRDefault="004D1D70" w:rsidP="002F468C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199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color w:val="000000"/>
          <w:lang w:eastAsia="en-US"/>
        </w:rPr>
        <w:t xml:space="preserve">измерять длину отрезка; </w:t>
      </w:r>
    </w:p>
    <w:p w14:paraId="77C91F92" w14:textId="77777777" w:rsidR="004D1D70" w:rsidRPr="003660FD" w:rsidRDefault="004D1D70" w:rsidP="002F468C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199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color w:val="000000"/>
          <w:lang w:eastAsia="en-US"/>
        </w:rPr>
        <w:t xml:space="preserve">вычислять периметр треугольника, прямоугольника и квадрата, площадь прямоугольника и квадрата; </w:t>
      </w:r>
    </w:p>
    <w:p w14:paraId="79CD22BD" w14:textId="77777777" w:rsidR="004D1D70" w:rsidRPr="003660FD" w:rsidRDefault="004D1D70" w:rsidP="002F468C">
      <w:pPr>
        <w:pStyle w:val="a3"/>
        <w:numPr>
          <w:ilvl w:val="0"/>
          <w:numId w:val="15"/>
        </w:numPr>
        <w:autoSpaceDE w:val="0"/>
        <w:autoSpaceDN w:val="0"/>
        <w:adjustRightInd w:val="0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color w:val="000000"/>
          <w:lang w:eastAsia="en-US"/>
        </w:rPr>
        <w:t xml:space="preserve">оценивать размеры геометрических объектов, расстояния приближённо (на глаз). </w:t>
      </w:r>
    </w:p>
    <w:p w14:paraId="4DBAB2DB" w14:textId="77777777" w:rsidR="004D1D70" w:rsidRPr="003660FD" w:rsidRDefault="004D1D70" w:rsidP="002F468C">
      <w:pPr>
        <w:autoSpaceDE w:val="0"/>
        <w:autoSpaceDN w:val="0"/>
        <w:adjustRightInd w:val="0"/>
        <w:ind w:left="284"/>
        <w:rPr>
          <w:rFonts w:eastAsiaTheme="minorHAnsi"/>
          <w:i/>
          <w:color w:val="000000"/>
          <w:lang w:eastAsia="en-US"/>
        </w:rPr>
      </w:pPr>
      <w:r w:rsidRPr="003660FD">
        <w:rPr>
          <w:rFonts w:eastAsiaTheme="minorHAnsi"/>
          <w:i/>
          <w:iCs/>
          <w:color w:val="000000"/>
          <w:lang w:eastAsia="en-US"/>
        </w:rPr>
        <w:t xml:space="preserve">Учащийся получит возможность научиться: </w:t>
      </w:r>
    </w:p>
    <w:p w14:paraId="0E6C61B0" w14:textId="77777777" w:rsidR="003660FD" w:rsidRPr="003660FD" w:rsidRDefault="004D1D70" w:rsidP="002F468C">
      <w:pPr>
        <w:pStyle w:val="a3"/>
        <w:numPr>
          <w:ilvl w:val="0"/>
          <w:numId w:val="17"/>
        </w:numPr>
        <w:autoSpaceDE w:val="0"/>
        <w:autoSpaceDN w:val="0"/>
        <w:adjustRightInd w:val="0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iCs/>
          <w:color w:val="000000"/>
          <w:lang w:eastAsia="en-US"/>
        </w:rPr>
        <w:t xml:space="preserve">распознавать, различать и называть геометрические тела: </w:t>
      </w:r>
      <w:r w:rsidR="003660FD" w:rsidRPr="003660FD">
        <w:rPr>
          <w:rFonts w:eastAsiaTheme="minorHAnsi"/>
          <w:iCs/>
          <w:color w:val="000000"/>
          <w:lang w:eastAsia="en-US"/>
        </w:rPr>
        <w:t xml:space="preserve">прямоугольный параллелепипед, пирамиду, цилиндр, конус; </w:t>
      </w:r>
    </w:p>
    <w:p w14:paraId="6EEC6684" w14:textId="77777777" w:rsidR="003660FD" w:rsidRPr="003660FD" w:rsidRDefault="003660FD" w:rsidP="002F468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199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iCs/>
          <w:color w:val="000000"/>
          <w:lang w:eastAsia="en-US"/>
        </w:rPr>
        <w:t xml:space="preserve">вычислять периметр многоугольника; </w:t>
      </w:r>
    </w:p>
    <w:p w14:paraId="7E25BE06" w14:textId="77777777" w:rsidR="003660FD" w:rsidRPr="003660FD" w:rsidRDefault="003660FD" w:rsidP="002F468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199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iCs/>
          <w:color w:val="000000"/>
          <w:lang w:eastAsia="en-US"/>
        </w:rPr>
        <w:t xml:space="preserve">находить площадь прямоугольного треугольника; </w:t>
      </w:r>
    </w:p>
    <w:p w14:paraId="08F7F7ED" w14:textId="77777777" w:rsidR="003660FD" w:rsidRPr="003660FD" w:rsidRDefault="003660FD" w:rsidP="002F468C">
      <w:pPr>
        <w:pStyle w:val="a3"/>
        <w:numPr>
          <w:ilvl w:val="0"/>
          <w:numId w:val="17"/>
        </w:numPr>
        <w:autoSpaceDE w:val="0"/>
        <w:autoSpaceDN w:val="0"/>
        <w:adjustRightInd w:val="0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iCs/>
          <w:color w:val="000000"/>
          <w:lang w:eastAsia="en-US"/>
        </w:rPr>
        <w:t xml:space="preserve">находить площади фигур путём их разбиения на прямоугольники (квадраты) и прямоугольные треугольники. </w:t>
      </w:r>
    </w:p>
    <w:p w14:paraId="2BEEE96F" w14:textId="77777777" w:rsidR="004D1D70" w:rsidRPr="003660FD" w:rsidRDefault="004D1D70" w:rsidP="002F468C">
      <w:pPr>
        <w:pStyle w:val="a3"/>
        <w:autoSpaceDE w:val="0"/>
        <w:autoSpaceDN w:val="0"/>
        <w:adjustRightInd w:val="0"/>
        <w:ind w:left="284"/>
        <w:rPr>
          <w:rFonts w:eastAsiaTheme="minorHAnsi"/>
          <w:color w:val="000000"/>
          <w:sz w:val="12"/>
          <w:lang w:eastAsia="en-US"/>
        </w:rPr>
      </w:pPr>
    </w:p>
    <w:p w14:paraId="077E12DB" w14:textId="77777777" w:rsidR="003660FD" w:rsidRPr="003660FD" w:rsidRDefault="003660FD" w:rsidP="002F468C">
      <w:pPr>
        <w:autoSpaceDE w:val="0"/>
        <w:autoSpaceDN w:val="0"/>
        <w:adjustRightInd w:val="0"/>
        <w:ind w:left="284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b/>
          <w:bCs/>
          <w:color w:val="000000"/>
          <w:lang w:eastAsia="en-US"/>
        </w:rPr>
        <w:t xml:space="preserve">Работа с информацией </w:t>
      </w:r>
    </w:p>
    <w:p w14:paraId="0AA612A2" w14:textId="77777777" w:rsidR="003660FD" w:rsidRPr="003660FD" w:rsidRDefault="003660FD" w:rsidP="002F468C">
      <w:pPr>
        <w:autoSpaceDE w:val="0"/>
        <w:autoSpaceDN w:val="0"/>
        <w:adjustRightInd w:val="0"/>
        <w:ind w:left="284"/>
        <w:rPr>
          <w:rFonts w:eastAsiaTheme="minorHAnsi"/>
          <w:i/>
          <w:color w:val="000000"/>
          <w:lang w:eastAsia="en-US"/>
        </w:rPr>
      </w:pPr>
      <w:r w:rsidRPr="003660FD">
        <w:rPr>
          <w:rFonts w:eastAsiaTheme="minorHAnsi"/>
          <w:i/>
          <w:color w:val="000000"/>
          <w:lang w:eastAsia="en-US"/>
        </w:rPr>
        <w:t xml:space="preserve">Учащийся научится: </w:t>
      </w:r>
    </w:p>
    <w:p w14:paraId="202597BC" w14:textId="77777777" w:rsidR="003660FD" w:rsidRPr="003660FD" w:rsidRDefault="003660FD" w:rsidP="002F468C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197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color w:val="000000"/>
          <w:lang w:eastAsia="en-US"/>
        </w:rPr>
        <w:t xml:space="preserve">читать несложные готовые таблицы; </w:t>
      </w:r>
    </w:p>
    <w:p w14:paraId="5D3ADAB1" w14:textId="77777777" w:rsidR="003660FD" w:rsidRPr="003660FD" w:rsidRDefault="003660FD" w:rsidP="002F468C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197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color w:val="000000"/>
          <w:lang w:eastAsia="en-US"/>
        </w:rPr>
        <w:t xml:space="preserve">заполнять несложные готовые таблицы; </w:t>
      </w:r>
    </w:p>
    <w:p w14:paraId="35E49882" w14:textId="77777777" w:rsidR="003660FD" w:rsidRPr="003660FD" w:rsidRDefault="003660FD" w:rsidP="002F468C">
      <w:pPr>
        <w:pStyle w:val="a3"/>
        <w:numPr>
          <w:ilvl w:val="0"/>
          <w:numId w:val="16"/>
        </w:numPr>
        <w:autoSpaceDE w:val="0"/>
        <w:autoSpaceDN w:val="0"/>
        <w:adjustRightInd w:val="0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color w:val="000000"/>
          <w:lang w:eastAsia="en-US"/>
        </w:rPr>
        <w:t xml:space="preserve">читать несложные готовые столбчатые диаграммы. </w:t>
      </w:r>
    </w:p>
    <w:p w14:paraId="1DBB95C2" w14:textId="77777777" w:rsidR="003660FD" w:rsidRPr="003660FD" w:rsidRDefault="003660FD" w:rsidP="002F468C">
      <w:pPr>
        <w:autoSpaceDE w:val="0"/>
        <w:autoSpaceDN w:val="0"/>
        <w:adjustRightInd w:val="0"/>
        <w:ind w:left="284"/>
        <w:rPr>
          <w:rFonts w:eastAsiaTheme="minorHAnsi"/>
          <w:i/>
          <w:color w:val="000000"/>
          <w:lang w:eastAsia="en-US"/>
        </w:rPr>
      </w:pPr>
      <w:r w:rsidRPr="003660FD">
        <w:rPr>
          <w:rFonts w:eastAsiaTheme="minorHAnsi"/>
          <w:i/>
          <w:iCs/>
          <w:color w:val="000000"/>
          <w:lang w:eastAsia="en-US"/>
        </w:rPr>
        <w:t xml:space="preserve">Учащийся получит возможность научиться: </w:t>
      </w:r>
    </w:p>
    <w:p w14:paraId="406D07D9" w14:textId="77777777" w:rsidR="003660FD" w:rsidRPr="003660FD" w:rsidRDefault="003660FD" w:rsidP="002F468C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196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iCs/>
          <w:color w:val="000000"/>
          <w:lang w:eastAsia="en-US"/>
        </w:rPr>
        <w:t xml:space="preserve">достраивать несложную готовую столбчатую диаграмму; </w:t>
      </w:r>
    </w:p>
    <w:p w14:paraId="31D2D78A" w14:textId="77777777" w:rsidR="003660FD" w:rsidRPr="003660FD" w:rsidRDefault="003660FD" w:rsidP="002F468C">
      <w:pPr>
        <w:pStyle w:val="a3"/>
        <w:numPr>
          <w:ilvl w:val="0"/>
          <w:numId w:val="16"/>
        </w:numPr>
        <w:autoSpaceDE w:val="0"/>
        <w:autoSpaceDN w:val="0"/>
        <w:adjustRightInd w:val="0"/>
        <w:ind w:left="284" w:firstLine="0"/>
        <w:rPr>
          <w:rFonts w:eastAsiaTheme="minorHAnsi"/>
          <w:color w:val="000000"/>
          <w:lang w:eastAsia="en-US"/>
        </w:rPr>
      </w:pPr>
      <w:r w:rsidRPr="003660FD">
        <w:rPr>
          <w:rFonts w:eastAsiaTheme="minorHAnsi"/>
          <w:iCs/>
          <w:color w:val="000000"/>
          <w:lang w:eastAsia="en-US"/>
        </w:rPr>
        <w:t xml:space="preserve">сравнивать и обобщать информацию, представленную в строках и столбцах несложных таблиц и диаграмм; </w:t>
      </w:r>
    </w:p>
    <w:p w14:paraId="00A39C75" w14:textId="77777777" w:rsidR="003660FD" w:rsidRPr="004D1D70" w:rsidRDefault="003660FD" w:rsidP="002F468C">
      <w:pPr>
        <w:pStyle w:val="Default"/>
        <w:numPr>
          <w:ilvl w:val="0"/>
          <w:numId w:val="16"/>
        </w:numPr>
        <w:ind w:left="284" w:firstLine="0"/>
        <w:jc w:val="both"/>
      </w:pPr>
      <w:r w:rsidRPr="003660FD">
        <w:rPr>
          <w:iCs/>
        </w:rPr>
        <w:t xml:space="preserve">понимать простейшие выражения, содержащие логические связки и слова («... и ...», «если то ...», «верно/ неверно, что ...», «каждый», «все», </w:t>
      </w:r>
      <w:r w:rsidRPr="004D1D70">
        <w:rPr>
          <w:iCs/>
        </w:rPr>
        <w:t>«некоторые», «не»).</w:t>
      </w:r>
    </w:p>
    <w:p w14:paraId="1FB5E762" w14:textId="77777777" w:rsidR="003660FD" w:rsidRDefault="003660FD" w:rsidP="002F468C">
      <w:pPr>
        <w:pStyle w:val="a4"/>
        <w:spacing w:before="0" w:beforeAutospacing="0" w:after="0" w:afterAutospacing="0"/>
        <w:ind w:left="284"/>
        <w:rPr>
          <w:b/>
        </w:rPr>
      </w:pPr>
    </w:p>
    <w:p w14:paraId="207A5AE5" w14:textId="77777777" w:rsidR="00A34E04" w:rsidRPr="002F468C" w:rsidRDefault="00A34E04" w:rsidP="002F468C">
      <w:pPr>
        <w:pStyle w:val="a4"/>
        <w:spacing w:before="0" w:beforeAutospacing="0" w:after="0" w:afterAutospacing="0"/>
        <w:ind w:left="284"/>
        <w:rPr>
          <w:b/>
        </w:rPr>
      </w:pPr>
      <w:r w:rsidRPr="002F468C">
        <w:rPr>
          <w:b/>
        </w:rPr>
        <w:t>1.7. Содержание учебного предмета «Математика», 4 класс (13</w:t>
      </w:r>
      <w:r w:rsidR="002F468C" w:rsidRPr="002F468C">
        <w:rPr>
          <w:b/>
        </w:rPr>
        <w:t>6</w:t>
      </w:r>
      <w:r w:rsidRPr="002F468C">
        <w:rPr>
          <w:b/>
        </w:rPr>
        <w:t xml:space="preserve"> часов)</w:t>
      </w:r>
    </w:p>
    <w:p w14:paraId="10FDBC54" w14:textId="77777777" w:rsidR="002F468C" w:rsidRPr="002F468C" w:rsidRDefault="002F468C" w:rsidP="002F468C">
      <w:pPr>
        <w:pStyle w:val="a4"/>
        <w:spacing w:before="0" w:beforeAutospacing="0" w:after="0" w:afterAutospacing="0"/>
        <w:ind w:left="284"/>
        <w:jc w:val="both"/>
      </w:pPr>
      <w:r w:rsidRPr="002F468C">
        <w:rPr>
          <w:b/>
        </w:rPr>
        <w:t>Раздел 1. Чи</w:t>
      </w:r>
      <w:r w:rsidR="00E70B26">
        <w:rPr>
          <w:b/>
        </w:rPr>
        <w:t>сла от 1 до 1000. Повторение. (</w:t>
      </w:r>
      <w:r w:rsidRPr="002F468C">
        <w:rPr>
          <w:b/>
        </w:rPr>
        <w:t>12 часов)</w:t>
      </w:r>
      <w:r>
        <w:rPr>
          <w:b/>
        </w:rPr>
        <w:t xml:space="preserve">. </w:t>
      </w:r>
      <w:r w:rsidRPr="002F468C">
        <w:t>Нумерация. Счет предметов. Разряды. Выражение и его значение. Порядок выполнения действий. Нахождение суммы нескольких слагаемых. Вычитание вида 903-574. Приемы письменного умножения трехзначного числа на однозначное число. Умножение на 0 и 1. Прием письменного деления на однозначное число. Диаграммы.</w:t>
      </w:r>
    </w:p>
    <w:p w14:paraId="712E9607" w14:textId="77777777" w:rsidR="002F468C" w:rsidRPr="002F468C" w:rsidRDefault="002F468C" w:rsidP="007B23A2">
      <w:pPr>
        <w:pStyle w:val="a4"/>
        <w:spacing w:before="0" w:beforeAutospacing="0" w:after="0" w:afterAutospacing="0"/>
        <w:ind w:left="284"/>
        <w:jc w:val="both"/>
      </w:pPr>
      <w:r w:rsidRPr="002F468C">
        <w:rPr>
          <w:b/>
        </w:rPr>
        <w:t xml:space="preserve"> </w:t>
      </w:r>
      <w:r w:rsidR="00E70B26" w:rsidRPr="002F468C">
        <w:rPr>
          <w:b/>
        </w:rPr>
        <w:t xml:space="preserve">Раздел </w:t>
      </w:r>
      <w:r w:rsidR="00E70B26">
        <w:rPr>
          <w:b/>
        </w:rPr>
        <w:t>2</w:t>
      </w:r>
      <w:r w:rsidR="00E70B26" w:rsidRPr="002F468C">
        <w:rPr>
          <w:b/>
        </w:rPr>
        <w:t xml:space="preserve">. </w:t>
      </w:r>
      <w:r w:rsidRPr="002F468C">
        <w:rPr>
          <w:b/>
        </w:rPr>
        <w:t>Числа, которые больше 1000. Нумерация многозначных чисел. (11 часов)</w:t>
      </w:r>
      <w:r>
        <w:rPr>
          <w:b/>
        </w:rPr>
        <w:t xml:space="preserve">. </w:t>
      </w:r>
      <w:r w:rsidRPr="002F468C">
        <w:t xml:space="preserve">Новые счетные единицы. Класс единиц и класс тысяч.  Чтение многозначных чисел. Запись многозначных чисел. Представление многозначного числа в виде суммы разрядных слагаемых. Сравнение многозначных чисел. Увеличение и уменьшение числа в 10, </w:t>
      </w:r>
      <w:r w:rsidR="00206D4F" w:rsidRPr="002F468C">
        <w:t>100, 1</w:t>
      </w:r>
      <w:r w:rsidRPr="002F468C">
        <w:t xml:space="preserve"> 000 раз. Изменение значения цифры в зависимости от ее места в записи числа.   Выделение в </w:t>
      </w:r>
      <w:r w:rsidR="00CE6E8E" w:rsidRPr="002F468C">
        <w:t>числе общего</w:t>
      </w:r>
      <w:r w:rsidRPr="002F468C">
        <w:t xml:space="preserve"> количества единиц любого разряда. Класс миллионов и класс миллиардов. Проект «Наш город (село)».</w:t>
      </w:r>
    </w:p>
    <w:p w14:paraId="233E72E2" w14:textId="77777777" w:rsidR="002F468C" w:rsidRPr="002F468C" w:rsidRDefault="00E70B26" w:rsidP="007B23A2">
      <w:pPr>
        <w:pStyle w:val="a4"/>
        <w:spacing w:before="0" w:beforeAutospacing="0" w:after="0" w:afterAutospacing="0"/>
        <w:ind w:left="284"/>
        <w:jc w:val="both"/>
      </w:pPr>
      <w:r w:rsidRPr="002F468C">
        <w:rPr>
          <w:b/>
        </w:rPr>
        <w:t xml:space="preserve">Раздел </w:t>
      </w:r>
      <w:r>
        <w:rPr>
          <w:b/>
        </w:rPr>
        <w:t>3</w:t>
      </w:r>
      <w:r w:rsidRPr="002F468C">
        <w:rPr>
          <w:b/>
        </w:rPr>
        <w:t xml:space="preserve">. </w:t>
      </w:r>
      <w:r w:rsidR="002F468C" w:rsidRPr="002F468C">
        <w:rPr>
          <w:b/>
        </w:rPr>
        <w:t>Числа, которые больше 1000. Величины.</w:t>
      </w:r>
      <w:r w:rsidR="002F468C">
        <w:rPr>
          <w:b/>
        </w:rPr>
        <w:t xml:space="preserve"> (13 часов).</w:t>
      </w:r>
      <w:r w:rsidR="007B23A2">
        <w:rPr>
          <w:b/>
        </w:rPr>
        <w:t xml:space="preserve"> </w:t>
      </w:r>
      <w:r w:rsidR="002F468C" w:rsidRPr="002F468C">
        <w:t xml:space="preserve">Единица длины - километр. Таблица единиц длины. Единицы площади квадратный километр, квадратный миллиметр. Таблица единиц площади. Палетка. Измерение площади фигуры с помощью палетки. </w:t>
      </w:r>
      <w:r w:rsidR="00CE6E8E" w:rsidRPr="002F468C">
        <w:t>Единицы массы</w:t>
      </w:r>
      <w:r w:rsidR="002F468C" w:rsidRPr="002F468C">
        <w:t xml:space="preserve"> - тонна, центнер. Таблица единиц массы.  Единицы времени - год. 24-часовое исчисление времени суток. Задачи на нахождение начала, продолжительности и конца события. Единицы времени -  секунда, век. Таблица единиц времени. </w:t>
      </w:r>
    </w:p>
    <w:p w14:paraId="2DCA0C5D" w14:textId="77777777" w:rsidR="007B23A2" w:rsidRDefault="00E70B26" w:rsidP="007B23A2">
      <w:pPr>
        <w:pStyle w:val="a4"/>
        <w:spacing w:before="0" w:beforeAutospacing="0" w:after="0" w:afterAutospacing="0"/>
        <w:ind w:left="284"/>
        <w:jc w:val="both"/>
        <w:rPr>
          <w:b/>
        </w:rPr>
      </w:pPr>
      <w:r w:rsidRPr="002F468C">
        <w:rPr>
          <w:b/>
        </w:rPr>
        <w:t xml:space="preserve">Раздел </w:t>
      </w:r>
      <w:r>
        <w:rPr>
          <w:b/>
        </w:rPr>
        <w:t>4</w:t>
      </w:r>
      <w:r w:rsidRPr="002F468C">
        <w:rPr>
          <w:b/>
        </w:rPr>
        <w:t xml:space="preserve">. </w:t>
      </w:r>
      <w:r w:rsidR="002F468C" w:rsidRPr="002F468C">
        <w:rPr>
          <w:b/>
        </w:rPr>
        <w:t>Числа, которые больше 1000. Сложение и вычитание. (10 ча</w:t>
      </w:r>
      <w:r w:rsidR="007B23A2">
        <w:rPr>
          <w:b/>
        </w:rPr>
        <w:t>с</w:t>
      </w:r>
      <w:r w:rsidR="002F468C" w:rsidRPr="002F468C">
        <w:rPr>
          <w:b/>
        </w:rPr>
        <w:t>ов)</w:t>
      </w:r>
      <w:r w:rsidR="007B23A2">
        <w:rPr>
          <w:b/>
        </w:rPr>
        <w:t xml:space="preserve">. </w:t>
      </w:r>
      <w:r w:rsidR="002F468C" w:rsidRPr="007B23A2">
        <w:t>Устные и письменные приемы вычислений.</w:t>
      </w:r>
      <w:r w:rsidR="007B23A2" w:rsidRPr="007B23A2">
        <w:t xml:space="preserve"> </w:t>
      </w:r>
      <w:r w:rsidR="002F468C" w:rsidRPr="007B23A2">
        <w:t xml:space="preserve">Вычитание с переходом через несколько разрядов вида 30007-648. </w:t>
      </w:r>
      <w:r w:rsidR="007B23A2" w:rsidRPr="007B23A2">
        <w:t xml:space="preserve"> </w:t>
      </w:r>
      <w:r w:rsidR="002F468C" w:rsidRPr="007B23A2">
        <w:t>Решение уравнений вида: Х+15=68:2, 24+Х=79-30.</w:t>
      </w:r>
      <w:r w:rsidR="007B23A2" w:rsidRPr="007B23A2">
        <w:t xml:space="preserve"> </w:t>
      </w:r>
      <w:r w:rsidR="002F468C" w:rsidRPr="007B23A2">
        <w:t>Решение уравнений вида: Х-34=48:3, 75-Х=9*7</w:t>
      </w:r>
      <w:r w:rsidR="007B23A2" w:rsidRPr="007B23A2">
        <w:t xml:space="preserve">. </w:t>
      </w:r>
      <w:r w:rsidR="002F468C" w:rsidRPr="007B23A2">
        <w:t xml:space="preserve"> Нахождение нескольких долей целого. Решение задач.</w:t>
      </w:r>
      <w:r w:rsidR="007B23A2" w:rsidRPr="007B23A2">
        <w:t xml:space="preserve"> </w:t>
      </w:r>
      <w:r w:rsidR="002F468C" w:rsidRPr="007B23A2">
        <w:t xml:space="preserve">Сложение и </w:t>
      </w:r>
      <w:r w:rsidR="00CE6E8E" w:rsidRPr="007B23A2">
        <w:t>вычитание значение</w:t>
      </w:r>
      <w:r w:rsidR="002F468C" w:rsidRPr="007B23A2">
        <w:t xml:space="preserve"> величин. </w:t>
      </w:r>
      <w:r w:rsidR="007B23A2" w:rsidRPr="007B23A2">
        <w:t xml:space="preserve"> </w:t>
      </w:r>
      <w:r w:rsidR="002F468C" w:rsidRPr="007B23A2">
        <w:t>Задачи на увеличение (уменьшение) числа на несколько единиц, выраженных в косвенной форме.</w:t>
      </w:r>
      <w:r w:rsidR="007B23A2" w:rsidRPr="007B23A2">
        <w:t xml:space="preserve"> </w:t>
      </w:r>
      <w:r w:rsidR="002F468C" w:rsidRPr="007B23A2">
        <w:t>Числа, которые больше 1 000.</w:t>
      </w:r>
      <w:r w:rsidR="002F468C" w:rsidRPr="002F468C">
        <w:rPr>
          <w:b/>
        </w:rPr>
        <w:t xml:space="preserve"> </w:t>
      </w:r>
    </w:p>
    <w:p w14:paraId="3B491178" w14:textId="77777777" w:rsidR="002F468C" w:rsidRPr="006338E8" w:rsidRDefault="00E70B26" w:rsidP="001F290F">
      <w:pPr>
        <w:pStyle w:val="a4"/>
        <w:spacing w:before="0" w:beforeAutospacing="0" w:after="0" w:afterAutospacing="0"/>
        <w:ind w:left="284"/>
        <w:jc w:val="both"/>
      </w:pPr>
      <w:r w:rsidRPr="002F468C">
        <w:rPr>
          <w:b/>
        </w:rPr>
        <w:t xml:space="preserve">Раздел </w:t>
      </w:r>
      <w:r>
        <w:rPr>
          <w:b/>
        </w:rPr>
        <w:t>5</w:t>
      </w:r>
      <w:r w:rsidRPr="002F468C">
        <w:rPr>
          <w:b/>
        </w:rPr>
        <w:t xml:space="preserve">. </w:t>
      </w:r>
      <w:r w:rsidR="002F468C" w:rsidRPr="002F468C">
        <w:rPr>
          <w:b/>
        </w:rPr>
        <w:t>Умножение и деление. (79 часов)</w:t>
      </w:r>
      <w:r w:rsidR="006338E8">
        <w:rPr>
          <w:b/>
        </w:rPr>
        <w:t xml:space="preserve">. </w:t>
      </w:r>
      <w:r w:rsidR="002F468C" w:rsidRPr="006338E8">
        <w:t xml:space="preserve">Умножение и его свойства. </w:t>
      </w:r>
      <w:r w:rsidR="00CE6E8E" w:rsidRPr="006338E8">
        <w:t>Умножение на</w:t>
      </w:r>
      <w:r w:rsidR="002F468C" w:rsidRPr="006338E8">
        <w:t xml:space="preserve"> 0 и 1. </w:t>
      </w:r>
      <w:r w:rsidR="007B23A2" w:rsidRPr="006338E8">
        <w:t xml:space="preserve"> </w:t>
      </w:r>
      <w:r w:rsidR="002F468C" w:rsidRPr="006338E8">
        <w:t xml:space="preserve">Письменные приемы умножения многозначных чисел на однозначное число. Письменные </w:t>
      </w:r>
      <w:r w:rsidR="002F468C" w:rsidRPr="006338E8">
        <w:lastRenderedPageBreak/>
        <w:t>приемы умножения.  Умножение чисел, запись которых оканчивается нулями.</w:t>
      </w:r>
      <w:r w:rsidR="007B23A2" w:rsidRPr="006338E8">
        <w:t xml:space="preserve"> </w:t>
      </w:r>
      <w:r w:rsidR="002F468C" w:rsidRPr="006338E8">
        <w:t xml:space="preserve">Решение уравнений вида Х*8=6+70, 7:6=18*5, </w:t>
      </w:r>
      <w:r w:rsidR="00CE6E8E" w:rsidRPr="006338E8">
        <w:t>80: Х</w:t>
      </w:r>
      <w:r w:rsidR="002F468C" w:rsidRPr="006338E8">
        <w:t>=46-30.</w:t>
      </w:r>
      <w:r w:rsidR="007B23A2" w:rsidRPr="006338E8">
        <w:t xml:space="preserve"> </w:t>
      </w:r>
      <w:r w:rsidR="002F468C" w:rsidRPr="006338E8">
        <w:t>Деление 0 и на 1</w:t>
      </w:r>
      <w:r w:rsidR="007B23A2" w:rsidRPr="006338E8">
        <w:t>.</w:t>
      </w:r>
      <w:r w:rsidR="002F468C" w:rsidRPr="006338E8">
        <w:t xml:space="preserve"> Прием письменного деления многозначного числа на однозначное.</w:t>
      </w:r>
      <w:r w:rsidR="007B23A2" w:rsidRPr="006338E8">
        <w:t xml:space="preserve"> </w:t>
      </w:r>
      <w:r w:rsidR="002F468C" w:rsidRPr="006338E8">
        <w:t xml:space="preserve">Задачи на увеличение (уменьшение) числа в несколько раз, выраженное в косвенной форме. Деление многозначного числа на однозначное </w:t>
      </w:r>
      <w:r w:rsidR="00CE6E8E" w:rsidRPr="006338E8">
        <w:t>(в</w:t>
      </w:r>
      <w:r w:rsidR="002F468C" w:rsidRPr="006338E8">
        <w:t xml:space="preserve"> записи частного - нули)</w:t>
      </w:r>
      <w:r w:rsidR="007B23A2" w:rsidRPr="006338E8">
        <w:t xml:space="preserve">. </w:t>
      </w:r>
      <w:r w:rsidR="002F468C" w:rsidRPr="006338E8">
        <w:t>Решение задач на пропорциональное деление. Задачи на пропорциональное деление.</w:t>
      </w:r>
      <w:r w:rsidR="007B23A2" w:rsidRPr="006338E8">
        <w:t xml:space="preserve"> </w:t>
      </w:r>
      <w:r w:rsidR="002F468C" w:rsidRPr="006338E8">
        <w:t>Понятие скорости. Единицы скорости.</w:t>
      </w:r>
      <w:r w:rsidR="007B23A2" w:rsidRPr="006338E8">
        <w:t xml:space="preserve"> </w:t>
      </w:r>
      <w:r w:rsidR="002F468C" w:rsidRPr="006338E8">
        <w:t>Связь между скоростью, временем и расстоянием.</w:t>
      </w:r>
      <w:r w:rsidR="006338E8" w:rsidRPr="006338E8">
        <w:t xml:space="preserve"> </w:t>
      </w:r>
      <w:r w:rsidR="002F468C" w:rsidRPr="006338E8">
        <w:t>Умножение числа на произведение.</w:t>
      </w:r>
      <w:r w:rsidR="006338E8" w:rsidRPr="006338E8">
        <w:t xml:space="preserve"> </w:t>
      </w:r>
      <w:r w:rsidR="002F468C" w:rsidRPr="006338E8">
        <w:t xml:space="preserve"> Письменные приемы умножения </w:t>
      </w:r>
      <w:r w:rsidR="00CE6E8E" w:rsidRPr="006338E8">
        <w:t>вида</w:t>
      </w:r>
      <w:r w:rsidR="00CE6E8E">
        <w:t xml:space="preserve"> </w:t>
      </w:r>
      <w:r w:rsidR="00CE6E8E" w:rsidRPr="006338E8">
        <w:t>243</w:t>
      </w:r>
      <w:r w:rsidR="002F468C" w:rsidRPr="006338E8">
        <w:t>*20 и 532*300</w:t>
      </w:r>
      <w:r w:rsidR="006338E8" w:rsidRPr="006338E8">
        <w:t xml:space="preserve">. </w:t>
      </w:r>
      <w:r w:rsidR="002F468C" w:rsidRPr="006338E8">
        <w:t>Письменное умножение двух чисел, оканчивающихся нулями.</w:t>
      </w:r>
      <w:r w:rsidR="006338E8" w:rsidRPr="006338E8">
        <w:t xml:space="preserve"> </w:t>
      </w:r>
      <w:r w:rsidR="002F468C" w:rsidRPr="006338E8">
        <w:t>Задачи на встречное движение.</w:t>
      </w:r>
      <w:r w:rsidR="006338E8" w:rsidRPr="006338E8">
        <w:t xml:space="preserve"> </w:t>
      </w:r>
      <w:r w:rsidR="002F468C" w:rsidRPr="006338E8">
        <w:t>Перестановка и группировка множителей.</w:t>
      </w:r>
      <w:r w:rsidR="006338E8" w:rsidRPr="006338E8">
        <w:t xml:space="preserve"> </w:t>
      </w:r>
      <w:r w:rsidR="002F468C" w:rsidRPr="006338E8">
        <w:t>Деление числа на произведение.</w:t>
      </w:r>
      <w:r w:rsidR="006338E8" w:rsidRPr="006338E8">
        <w:t xml:space="preserve"> </w:t>
      </w:r>
      <w:r w:rsidR="002F468C" w:rsidRPr="006338E8">
        <w:t>Деление с остатком на 10, на 100, на 1000.</w:t>
      </w:r>
      <w:r w:rsidR="006338E8" w:rsidRPr="006338E8">
        <w:t xml:space="preserve"> </w:t>
      </w:r>
      <w:r w:rsidR="002F468C" w:rsidRPr="006338E8">
        <w:t>Задачи на нахождение четвертого пропорционального, решаемые способом отношений.</w:t>
      </w:r>
      <w:r w:rsidR="006338E8" w:rsidRPr="006338E8">
        <w:t xml:space="preserve"> </w:t>
      </w:r>
      <w:r w:rsidR="002F468C" w:rsidRPr="006338E8">
        <w:t>Письменное деление на число, оканчивающееся нулями.</w:t>
      </w:r>
      <w:r w:rsidR="006338E8" w:rsidRPr="006338E8">
        <w:t xml:space="preserve"> </w:t>
      </w:r>
      <w:r w:rsidR="002F468C" w:rsidRPr="006338E8">
        <w:t>Задачи на движение в противоположных направлениях.</w:t>
      </w:r>
      <w:r w:rsidR="006338E8" w:rsidRPr="006338E8">
        <w:t xml:space="preserve"> </w:t>
      </w:r>
      <w:r w:rsidR="002F468C" w:rsidRPr="006338E8">
        <w:t>Умножение числа на сумму.</w:t>
      </w:r>
      <w:r w:rsidR="006338E8" w:rsidRPr="006338E8">
        <w:t xml:space="preserve"> </w:t>
      </w:r>
      <w:r w:rsidR="002F468C" w:rsidRPr="006338E8">
        <w:t xml:space="preserve"> Устные приемы умножения вида 12*15, 40*32.</w:t>
      </w:r>
      <w:r w:rsidR="006338E8" w:rsidRPr="006338E8">
        <w:t xml:space="preserve"> </w:t>
      </w:r>
      <w:r w:rsidR="002F468C" w:rsidRPr="006338E8">
        <w:t>Алгоритм письменного умножения на двузначное число. Задачи на нахождение неизвестных по двум разностям.</w:t>
      </w:r>
      <w:r w:rsidR="006338E8" w:rsidRPr="006338E8">
        <w:t xml:space="preserve"> </w:t>
      </w:r>
      <w:r w:rsidR="002F468C" w:rsidRPr="006338E8">
        <w:t>Умножение на трехзначное число.</w:t>
      </w:r>
      <w:r w:rsidR="006338E8" w:rsidRPr="006338E8">
        <w:t xml:space="preserve"> </w:t>
      </w:r>
      <w:r w:rsidR="002F468C" w:rsidRPr="006338E8">
        <w:t>Проект "Составляем сборник математических задач и заданий".</w:t>
      </w:r>
      <w:r w:rsidR="006338E8" w:rsidRPr="006338E8">
        <w:t xml:space="preserve"> </w:t>
      </w:r>
      <w:r w:rsidR="002F468C" w:rsidRPr="006338E8">
        <w:t xml:space="preserve">Письменное </w:t>
      </w:r>
      <w:r w:rsidR="00CE6E8E" w:rsidRPr="006338E8">
        <w:t>деление на</w:t>
      </w:r>
      <w:r w:rsidR="002F468C" w:rsidRPr="006338E8">
        <w:t xml:space="preserve"> двузначное число. </w:t>
      </w:r>
      <w:r w:rsidR="006338E8" w:rsidRPr="006338E8">
        <w:t xml:space="preserve"> </w:t>
      </w:r>
      <w:r>
        <w:t>Деление на двузначное число (</w:t>
      </w:r>
      <w:r w:rsidR="002F468C" w:rsidRPr="006338E8">
        <w:t>в записи частного есть нули). Деление на трехзначное число.</w:t>
      </w:r>
      <w:r w:rsidR="006338E8" w:rsidRPr="006338E8">
        <w:t xml:space="preserve"> </w:t>
      </w:r>
      <w:r w:rsidR="00CE6E8E" w:rsidRPr="006338E8">
        <w:t>Проверка умножения</w:t>
      </w:r>
      <w:r w:rsidR="002F468C" w:rsidRPr="006338E8">
        <w:t xml:space="preserve"> делением.</w:t>
      </w:r>
      <w:r w:rsidR="006338E8" w:rsidRPr="006338E8">
        <w:t xml:space="preserve"> </w:t>
      </w:r>
      <w:r w:rsidR="002F468C" w:rsidRPr="006338E8">
        <w:t>Проверка деления умножением.</w:t>
      </w:r>
    </w:p>
    <w:p w14:paraId="7D2FFF95" w14:textId="77777777" w:rsidR="002F468C" w:rsidRPr="001F290F" w:rsidRDefault="00E70B26" w:rsidP="001F290F">
      <w:pPr>
        <w:pStyle w:val="a4"/>
        <w:spacing w:before="0" w:beforeAutospacing="0"/>
        <w:ind w:left="284"/>
        <w:jc w:val="both"/>
      </w:pPr>
      <w:r w:rsidRPr="002F468C">
        <w:rPr>
          <w:b/>
        </w:rPr>
        <w:t xml:space="preserve">Раздел </w:t>
      </w:r>
      <w:r>
        <w:rPr>
          <w:b/>
        </w:rPr>
        <w:t>6</w:t>
      </w:r>
      <w:r w:rsidRPr="002F468C">
        <w:rPr>
          <w:b/>
        </w:rPr>
        <w:t xml:space="preserve">. </w:t>
      </w:r>
      <w:r w:rsidR="00CE6E8E" w:rsidRPr="002F468C">
        <w:rPr>
          <w:b/>
        </w:rPr>
        <w:t>Итоговое повторение</w:t>
      </w:r>
      <w:r w:rsidR="002F468C" w:rsidRPr="002F468C">
        <w:rPr>
          <w:b/>
        </w:rPr>
        <w:t xml:space="preserve"> (11 часов)</w:t>
      </w:r>
      <w:r w:rsidR="001F290F">
        <w:rPr>
          <w:b/>
        </w:rPr>
        <w:t xml:space="preserve">. </w:t>
      </w:r>
      <w:r w:rsidR="002F468C" w:rsidRPr="001F290F">
        <w:t>Нумерация.</w:t>
      </w:r>
      <w:r w:rsidR="001F290F" w:rsidRPr="001F290F">
        <w:t xml:space="preserve"> </w:t>
      </w:r>
      <w:r w:rsidR="002F468C" w:rsidRPr="001F290F">
        <w:t>Выражения и уравнения.</w:t>
      </w:r>
      <w:r w:rsidR="001F290F" w:rsidRPr="001F290F">
        <w:t xml:space="preserve"> </w:t>
      </w:r>
      <w:r w:rsidR="002F468C" w:rsidRPr="001F290F">
        <w:t>Арифметические действия. Сложение и вычитание.</w:t>
      </w:r>
      <w:r w:rsidR="001F290F" w:rsidRPr="001F290F">
        <w:t xml:space="preserve"> Умножение и деление. </w:t>
      </w:r>
      <w:r w:rsidR="002F468C" w:rsidRPr="001F290F">
        <w:t>Правила о порядке выполнения действий.</w:t>
      </w:r>
      <w:r w:rsidR="001F290F" w:rsidRPr="001F290F">
        <w:t xml:space="preserve"> </w:t>
      </w:r>
      <w:r w:rsidR="002F468C" w:rsidRPr="001F290F">
        <w:t xml:space="preserve">Величины. </w:t>
      </w:r>
      <w:r w:rsidR="001F290F" w:rsidRPr="001F290F">
        <w:t xml:space="preserve"> </w:t>
      </w:r>
      <w:r w:rsidR="002F468C" w:rsidRPr="001F290F">
        <w:t>Геометрические фигуры. Задачи.</w:t>
      </w:r>
      <w:r w:rsidR="001F290F" w:rsidRPr="001F290F">
        <w:t xml:space="preserve"> </w:t>
      </w:r>
      <w:r w:rsidR="002F468C" w:rsidRPr="001F290F">
        <w:t>Материал для расширения и углубления знаний. Доли. Единицы площади - ар, гектар. Масштаб. План.</w:t>
      </w:r>
      <w:r w:rsidR="001F290F" w:rsidRPr="001F290F">
        <w:t xml:space="preserve"> Диагонали прямоугольника </w:t>
      </w:r>
      <w:r w:rsidR="00CE6E8E" w:rsidRPr="001F290F">
        <w:t>(квадрата</w:t>
      </w:r>
      <w:r w:rsidR="001F290F" w:rsidRPr="001F290F">
        <w:t>) и их свойства. Куб. Пирамида. Цилиндр.</w:t>
      </w:r>
    </w:p>
    <w:p w14:paraId="356CF2E9" w14:textId="77777777" w:rsidR="006974EC" w:rsidRDefault="006974EC" w:rsidP="002F468C">
      <w:pPr>
        <w:ind w:left="284"/>
      </w:pPr>
    </w:p>
    <w:p w14:paraId="2FAFB12F" w14:textId="77777777" w:rsidR="006974EC" w:rsidRDefault="006974EC" w:rsidP="002F468C">
      <w:pPr>
        <w:ind w:left="284"/>
      </w:pPr>
    </w:p>
    <w:p w14:paraId="022D1811" w14:textId="77777777" w:rsidR="006974EC" w:rsidRDefault="006974EC" w:rsidP="002F468C">
      <w:pPr>
        <w:spacing w:after="200" w:line="276" w:lineRule="auto"/>
        <w:ind w:left="284"/>
        <w:jc w:val="left"/>
      </w:pPr>
      <w:r>
        <w:br w:type="page"/>
      </w:r>
    </w:p>
    <w:p w14:paraId="1700FC4D" w14:textId="77777777" w:rsidR="006974EC" w:rsidRDefault="006974EC" w:rsidP="002F468C">
      <w:pPr>
        <w:ind w:left="284"/>
        <w:sectPr w:rsidR="006974EC" w:rsidSect="00795D1F">
          <w:footerReference w:type="default" r:id="rId8"/>
          <w:pgSz w:w="11906" w:h="16838"/>
          <w:pgMar w:top="720" w:right="849" w:bottom="720" w:left="720" w:header="708" w:footer="708" w:gutter="0"/>
          <w:cols w:space="708"/>
          <w:docGrid w:linePitch="360"/>
        </w:sectPr>
      </w:pPr>
    </w:p>
    <w:p w14:paraId="1BDBCB54" w14:textId="77777777" w:rsidR="006974EC" w:rsidRDefault="006974EC" w:rsidP="002F468C">
      <w:pPr>
        <w:ind w:left="284"/>
        <w:rPr>
          <w:b/>
        </w:rPr>
      </w:pPr>
      <w:r w:rsidRPr="0051728E">
        <w:rPr>
          <w:rFonts w:eastAsia="Arial Unicode MS"/>
          <w:b/>
          <w:kern w:val="2"/>
          <w:lang w:eastAsia="hi-IN" w:bidi="hi-IN"/>
        </w:rPr>
        <w:lastRenderedPageBreak/>
        <w:t>1.8. Т</w:t>
      </w:r>
      <w:r w:rsidRPr="0051728E">
        <w:rPr>
          <w:b/>
        </w:rPr>
        <w:t>ематическое планирование по учебному предмету «Математика», 4 класс с определением основных видов учебной   деятельности</w:t>
      </w:r>
      <w:r>
        <w:rPr>
          <w:b/>
        </w:rPr>
        <w:t xml:space="preserve"> </w:t>
      </w:r>
      <w:r w:rsidRPr="00235487">
        <w:rPr>
          <w:b/>
        </w:rPr>
        <w:t>обучающихся</w:t>
      </w:r>
    </w:p>
    <w:p w14:paraId="5A140638" w14:textId="77777777" w:rsidR="000E2F2E" w:rsidRDefault="000E2F2E" w:rsidP="002F468C">
      <w:pPr>
        <w:ind w:left="284"/>
        <w:rPr>
          <w:b/>
        </w:rPr>
      </w:pPr>
    </w:p>
    <w:tbl>
      <w:tblPr>
        <w:tblStyle w:val="a7"/>
        <w:tblW w:w="16019" w:type="dxa"/>
        <w:tblInd w:w="-743" w:type="dxa"/>
        <w:tblLook w:val="04A0" w:firstRow="1" w:lastRow="0" w:firstColumn="1" w:lastColumn="0" w:noHBand="0" w:noVBand="1"/>
      </w:tblPr>
      <w:tblGrid>
        <w:gridCol w:w="851"/>
        <w:gridCol w:w="2397"/>
        <w:gridCol w:w="110"/>
        <w:gridCol w:w="3402"/>
        <w:gridCol w:w="110"/>
        <w:gridCol w:w="4143"/>
        <w:gridCol w:w="5006"/>
      </w:tblGrid>
      <w:tr w:rsidR="00DF2191" w:rsidRPr="0096464D" w14:paraId="33CEB76A" w14:textId="77777777" w:rsidTr="004307A2">
        <w:trPr>
          <w:trHeight w:val="302"/>
        </w:trPr>
        <w:tc>
          <w:tcPr>
            <w:tcW w:w="851" w:type="dxa"/>
            <w:vMerge w:val="restart"/>
          </w:tcPr>
          <w:p w14:paraId="4D3F6EBB" w14:textId="77777777" w:rsidR="00DF2191" w:rsidRPr="0096464D" w:rsidRDefault="00DF2191" w:rsidP="00DF2191">
            <w:pPr>
              <w:ind w:left="284"/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397" w:type="dxa"/>
            <w:vMerge w:val="restart"/>
          </w:tcPr>
          <w:p w14:paraId="1587D45A" w14:textId="77777777" w:rsidR="00DF2191" w:rsidRPr="0096464D" w:rsidRDefault="00DF2191" w:rsidP="00DF2191">
            <w:pPr>
              <w:ind w:left="129"/>
              <w:jc w:val="center"/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12771" w:type="dxa"/>
            <w:gridSpan w:val="5"/>
          </w:tcPr>
          <w:p w14:paraId="16EA4110" w14:textId="77777777" w:rsidR="00DF2191" w:rsidRPr="0096464D" w:rsidRDefault="00DF2191" w:rsidP="00DF2191">
            <w:pPr>
              <w:spacing w:after="200" w:line="276" w:lineRule="auto"/>
              <w:jc w:val="center"/>
            </w:pPr>
            <w:r w:rsidRPr="0096464D">
              <w:rPr>
                <w:b/>
                <w:sz w:val="22"/>
                <w:szCs w:val="22"/>
              </w:rPr>
              <w:t>Планируемые результаты</w:t>
            </w:r>
          </w:p>
        </w:tc>
      </w:tr>
      <w:tr w:rsidR="000E2F2E" w:rsidRPr="0096464D" w14:paraId="11C837CB" w14:textId="77777777" w:rsidTr="004307A2">
        <w:trPr>
          <w:trHeight w:val="245"/>
        </w:trPr>
        <w:tc>
          <w:tcPr>
            <w:tcW w:w="851" w:type="dxa"/>
            <w:vMerge/>
          </w:tcPr>
          <w:p w14:paraId="1C5F249E" w14:textId="77777777" w:rsidR="000E2F2E" w:rsidRPr="0096464D" w:rsidRDefault="000E2F2E" w:rsidP="00DF2191">
            <w:pPr>
              <w:ind w:left="284"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  <w:vMerge/>
          </w:tcPr>
          <w:p w14:paraId="090C8357" w14:textId="77777777" w:rsidR="000E2F2E" w:rsidRPr="0096464D" w:rsidRDefault="000E2F2E" w:rsidP="00DF2191">
            <w:pPr>
              <w:ind w:left="12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2" w:type="dxa"/>
            <w:gridSpan w:val="2"/>
          </w:tcPr>
          <w:p w14:paraId="40174E16" w14:textId="77777777" w:rsidR="000E2F2E" w:rsidRPr="0096464D" w:rsidRDefault="000E2F2E" w:rsidP="00DF2191">
            <w:pPr>
              <w:ind w:left="122"/>
              <w:jc w:val="center"/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Виды деятельности обучающихся</w:t>
            </w:r>
          </w:p>
        </w:tc>
        <w:tc>
          <w:tcPr>
            <w:tcW w:w="4253" w:type="dxa"/>
            <w:gridSpan w:val="2"/>
          </w:tcPr>
          <w:p w14:paraId="591B85A5" w14:textId="77777777" w:rsidR="000E2F2E" w:rsidRPr="0096464D" w:rsidRDefault="000E2F2E" w:rsidP="00DF2191">
            <w:pPr>
              <w:ind w:left="58"/>
              <w:jc w:val="center"/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Предметные</w:t>
            </w:r>
          </w:p>
        </w:tc>
        <w:tc>
          <w:tcPr>
            <w:tcW w:w="5006" w:type="dxa"/>
          </w:tcPr>
          <w:p w14:paraId="0FE2FB1D" w14:textId="77777777" w:rsidR="000E2F2E" w:rsidRPr="0096464D" w:rsidRDefault="000E2F2E" w:rsidP="00DF2191">
            <w:pPr>
              <w:ind w:left="146" w:right="214"/>
              <w:jc w:val="center"/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УУД</w:t>
            </w:r>
          </w:p>
        </w:tc>
      </w:tr>
      <w:tr w:rsidR="00206D4F" w:rsidRPr="0096464D" w14:paraId="30054FEF" w14:textId="77777777" w:rsidTr="004307A2">
        <w:trPr>
          <w:trHeight w:val="245"/>
        </w:trPr>
        <w:tc>
          <w:tcPr>
            <w:tcW w:w="16019" w:type="dxa"/>
            <w:gridSpan w:val="7"/>
          </w:tcPr>
          <w:p w14:paraId="49111953" w14:textId="77777777" w:rsidR="00206D4F" w:rsidRPr="0096464D" w:rsidRDefault="00206D4F" w:rsidP="00DF2191">
            <w:pPr>
              <w:ind w:left="146" w:right="214"/>
              <w:jc w:val="center"/>
              <w:rPr>
                <w:b/>
                <w:sz w:val="22"/>
                <w:szCs w:val="22"/>
              </w:rPr>
            </w:pPr>
            <w:r w:rsidRPr="0096464D">
              <w:rPr>
                <w:b/>
                <w:bCs/>
                <w:sz w:val="22"/>
                <w:szCs w:val="22"/>
              </w:rPr>
              <w:t>Раздел 1. Числа от 1 до 1000. Повторение. (12 часов)</w:t>
            </w:r>
          </w:p>
        </w:tc>
      </w:tr>
      <w:tr w:rsidR="000E2F2E" w:rsidRPr="0096464D" w14:paraId="636EA05A" w14:textId="77777777" w:rsidTr="004307A2">
        <w:trPr>
          <w:trHeight w:val="4575"/>
        </w:trPr>
        <w:tc>
          <w:tcPr>
            <w:tcW w:w="851" w:type="dxa"/>
          </w:tcPr>
          <w:p w14:paraId="56D841F0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4166844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Нумерация. Счет предметов. Разряды </w:t>
            </w:r>
          </w:p>
        </w:tc>
        <w:tc>
          <w:tcPr>
            <w:tcW w:w="3512" w:type="dxa"/>
            <w:gridSpan w:val="2"/>
          </w:tcPr>
          <w:p w14:paraId="14ED8DCF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Называют</w:t>
            </w:r>
            <w:r w:rsidRPr="0096464D">
              <w:rPr>
                <w:sz w:val="22"/>
                <w:szCs w:val="22"/>
              </w:rPr>
              <w:t xml:space="preserve"> и </w:t>
            </w:r>
            <w:r w:rsidRPr="0096464D">
              <w:rPr>
                <w:b/>
                <w:sz w:val="22"/>
                <w:szCs w:val="22"/>
              </w:rPr>
              <w:t xml:space="preserve">объясняют </w:t>
            </w:r>
            <w:r w:rsidRPr="0096464D">
              <w:rPr>
                <w:sz w:val="22"/>
                <w:szCs w:val="22"/>
              </w:rPr>
              <w:t xml:space="preserve">последовательность образования чисел в пределах 1 000. </w:t>
            </w:r>
            <w:r w:rsidRPr="0096464D">
              <w:rPr>
                <w:b/>
                <w:sz w:val="22"/>
                <w:szCs w:val="22"/>
              </w:rPr>
              <w:t>Группируют</w:t>
            </w:r>
            <w:r w:rsidRPr="0096464D">
              <w:rPr>
                <w:sz w:val="22"/>
                <w:szCs w:val="22"/>
              </w:rPr>
              <w:t xml:space="preserve"> числа по заданному или самостоятельно установленному правилу. </w:t>
            </w:r>
            <w:r w:rsidRPr="0096464D">
              <w:rPr>
                <w:b/>
                <w:sz w:val="22"/>
                <w:szCs w:val="22"/>
              </w:rPr>
              <w:t>Наблюдают</w:t>
            </w:r>
            <w:r w:rsidRPr="0096464D">
              <w:rPr>
                <w:sz w:val="22"/>
                <w:szCs w:val="22"/>
              </w:rPr>
              <w:t xml:space="preserve"> закономерность числовой последовательности, составляют (дополняют) числовую последовательность по заданному или самостоятельно составленному правилу. </w:t>
            </w:r>
            <w:r w:rsidRPr="0096464D">
              <w:rPr>
                <w:b/>
                <w:sz w:val="22"/>
                <w:szCs w:val="22"/>
              </w:rPr>
              <w:t>Оценивают</w:t>
            </w:r>
            <w:r w:rsidRPr="0096464D">
              <w:rPr>
                <w:sz w:val="22"/>
                <w:szCs w:val="22"/>
              </w:rPr>
              <w:t xml:space="preserve"> правильность составления числовой последовательности. </w:t>
            </w:r>
            <w:r w:rsidRPr="0096464D">
              <w:rPr>
                <w:b/>
                <w:sz w:val="22"/>
                <w:szCs w:val="22"/>
              </w:rPr>
              <w:t>Называют</w:t>
            </w:r>
            <w:r w:rsidRPr="0096464D">
              <w:rPr>
                <w:sz w:val="22"/>
                <w:szCs w:val="22"/>
              </w:rPr>
              <w:t xml:space="preserve"> компоненты и результаты действий сложения и вычитания, </w:t>
            </w:r>
            <w:r w:rsidRPr="0096464D">
              <w:rPr>
                <w:b/>
                <w:sz w:val="22"/>
                <w:szCs w:val="22"/>
              </w:rPr>
              <w:t>используют</w:t>
            </w:r>
            <w:r w:rsidRPr="0096464D">
              <w:rPr>
                <w:sz w:val="22"/>
                <w:szCs w:val="22"/>
              </w:rPr>
              <w:t xml:space="preserve"> правила нахождения неизвестного слагаемого, уменьшаемого, вычитаемого.</w:t>
            </w:r>
          </w:p>
        </w:tc>
        <w:tc>
          <w:tcPr>
            <w:tcW w:w="4253" w:type="dxa"/>
            <w:gridSpan w:val="2"/>
          </w:tcPr>
          <w:p w14:paraId="7865F4E5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Знать последовательность чисел в пределах 1000.     Уметь вычислять значение числового выражения, содержащего 2-3 действия. Понимать правила порядка выполнения действий.</w:t>
            </w:r>
          </w:p>
        </w:tc>
        <w:tc>
          <w:tcPr>
            <w:tcW w:w="5006" w:type="dxa"/>
          </w:tcPr>
          <w:p w14:paraId="7A70E5F5" w14:textId="77777777" w:rsidR="000E2F2E" w:rsidRPr="0096464D" w:rsidRDefault="000E2F2E" w:rsidP="00DF2191">
            <w:pPr>
              <w:ind w:left="74"/>
              <w:rPr>
                <w:rFonts w:eastAsia="Calibri"/>
                <w:bCs/>
                <w:i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 xml:space="preserve">Личностные: </w:t>
            </w:r>
            <w:r w:rsidRPr="0096464D">
              <w:rPr>
                <w:sz w:val="22"/>
                <w:szCs w:val="22"/>
              </w:rPr>
              <w:t>положительное отношение к урокам математики, к обучению, к школе.</w:t>
            </w:r>
          </w:p>
          <w:p w14:paraId="5832D014" w14:textId="77777777" w:rsidR="000E2F2E" w:rsidRPr="0096464D" w:rsidRDefault="000E2F2E" w:rsidP="00DF2191">
            <w:pPr>
              <w:ind w:left="74"/>
              <w:rPr>
                <w:rFonts w:eastAsia="Calibri"/>
                <w:bCs/>
                <w:i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306574A5" w14:textId="77777777" w:rsidR="000E2F2E" w:rsidRPr="0096464D" w:rsidRDefault="000E2F2E" w:rsidP="00DF2191">
            <w:pPr>
              <w:ind w:left="74"/>
              <w:rPr>
                <w:rFonts w:eastAsia="Calibri"/>
                <w:bCs/>
                <w:i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rFonts w:eastAsia="Calibri"/>
                <w:iCs/>
                <w:sz w:val="22"/>
                <w:szCs w:val="22"/>
              </w:rPr>
              <w:t xml:space="preserve"> оценивать учебные действия в соответствии с поставленной задачей и условиями её реализации.</w:t>
            </w:r>
          </w:p>
          <w:p w14:paraId="3F38AE91" w14:textId="77777777" w:rsidR="000E2F2E" w:rsidRPr="0096464D" w:rsidRDefault="000E2F2E" w:rsidP="00DF2191">
            <w:pPr>
              <w:ind w:left="74"/>
              <w:rPr>
                <w:rFonts w:eastAsia="Calibri"/>
                <w:bCs/>
                <w:i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  <w:p w14:paraId="7C8DB53B" w14:textId="77777777" w:rsidR="000E2F2E" w:rsidRPr="0096464D" w:rsidRDefault="000E2F2E" w:rsidP="00DF2191">
            <w:pPr>
              <w:ind w:left="74"/>
              <w:rPr>
                <w:rFonts w:eastAsia="Calibri"/>
                <w:iCs/>
                <w:sz w:val="22"/>
                <w:szCs w:val="22"/>
              </w:rPr>
            </w:pPr>
          </w:p>
        </w:tc>
      </w:tr>
      <w:tr w:rsidR="000E2F2E" w:rsidRPr="0096464D" w14:paraId="0ED94180" w14:textId="77777777" w:rsidTr="004307A2">
        <w:trPr>
          <w:trHeight w:val="1124"/>
        </w:trPr>
        <w:tc>
          <w:tcPr>
            <w:tcW w:w="851" w:type="dxa"/>
          </w:tcPr>
          <w:p w14:paraId="260A89B8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7D52165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Выражение и его значение. Порядок выполнения действий </w:t>
            </w:r>
          </w:p>
        </w:tc>
        <w:tc>
          <w:tcPr>
            <w:tcW w:w="3512" w:type="dxa"/>
            <w:gridSpan w:val="2"/>
          </w:tcPr>
          <w:p w14:paraId="512FA773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Пользуются</w:t>
            </w:r>
            <w:r w:rsidRPr="0096464D">
              <w:rPr>
                <w:sz w:val="22"/>
                <w:szCs w:val="22"/>
              </w:rPr>
              <w:t xml:space="preserve"> изученной математической терминологией, вычисляют значение числового выражения, содержащего 2–3 действия. </w:t>
            </w:r>
            <w:r w:rsidRPr="0096464D">
              <w:rPr>
                <w:b/>
                <w:sz w:val="22"/>
                <w:szCs w:val="22"/>
              </w:rPr>
              <w:t>Объясняют</w:t>
            </w:r>
            <w:r w:rsidRPr="0096464D">
              <w:rPr>
                <w:sz w:val="22"/>
                <w:szCs w:val="22"/>
              </w:rPr>
              <w:t xml:space="preserve"> правила порядка выполнения действий в числовых выражениях. </w:t>
            </w:r>
            <w:r w:rsidRPr="0096464D">
              <w:rPr>
                <w:b/>
                <w:sz w:val="22"/>
                <w:szCs w:val="22"/>
              </w:rPr>
              <w:t>Моделируют</w:t>
            </w:r>
            <w:r w:rsidRPr="0096464D">
              <w:rPr>
                <w:sz w:val="22"/>
                <w:szCs w:val="22"/>
              </w:rPr>
              <w:t xml:space="preserve"> ситуации, иллюстрирующие арифметическое действие и ход его выполнения</w:t>
            </w:r>
          </w:p>
        </w:tc>
        <w:tc>
          <w:tcPr>
            <w:tcW w:w="4253" w:type="dxa"/>
            <w:gridSpan w:val="2"/>
          </w:tcPr>
          <w:p w14:paraId="2C37C843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Знать последовательность чисел в пределах 1000.     Уметь вычислять значение числового выражения, содержащего 2-3 действия. Понимать правила порядка выполнения действий.</w:t>
            </w:r>
          </w:p>
        </w:tc>
        <w:tc>
          <w:tcPr>
            <w:tcW w:w="5006" w:type="dxa"/>
          </w:tcPr>
          <w:p w14:paraId="730A71E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мотивы учебной деятельности и личностного смысла учения.</w:t>
            </w:r>
          </w:p>
          <w:p w14:paraId="72BF9FC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задачами;</w:t>
            </w:r>
          </w:p>
          <w:p w14:paraId="3C61637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7F30D145" w14:textId="77777777" w:rsidR="000E2F2E" w:rsidRPr="0096464D" w:rsidRDefault="000E2F2E" w:rsidP="00DF2191">
            <w:pPr>
              <w:rPr>
                <w:rFonts w:eastAsia="Calibri"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 xml:space="preserve">сотрудничать со взрослыми и 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lastRenderedPageBreak/>
              <w:t>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28D185DD" w14:textId="77777777" w:rsidTr="004307A2">
        <w:trPr>
          <w:trHeight w:val="145"/>
        </w:trPr>
        <w:tc>
          <w:tcPr>
            <w:tcW w:w="851" w:type="dxa"/>
          </w:tcPr>
          <w:p w14:paraId="3FB281AC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3E2589D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Нахождение суммы нескольких слагаемых.</w:t>
            </w:r>
          </w:p>
        </w:tc>
        <w:tc>
          <w:tcPr>
            <w:tcW w:w="3512" w:type="dxa"/>
            <w:gridSpan w:val="2"/>
          </w:tcPr>
          <w:p w14:paraId="4125B53A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Используют</w:t>
            </w:r>
            <w:r w:rsidRPr="0096464D">
              <w:rPr>
                <w:sz w:val="22"/>
                <w:szCs w:val="22"/>
              </w:rPr>
              <w:t xml:space="preserve"> прием нахождения суммы нескольких слагаемых. </w:t>
            </w:r>
            <w:r w:rsidRPr="0096464D">
              <w:rPr>
                <w:b/>
                <w:sz w:val="22"/>
                <w:szCs w:val="22"/>
              </w:rPr>
              <w:t>Группируют</w:t>
            </w:r>
            <w:r w:rsidRPr="0096464D">
              <w:rPr>
                <w:sz w:val="22"/>
                <w:szCs w:val="22"/>
              </w:rPr>
              <w:t xml:space="preserve"> слагаемые любыми способами. </w:t>
            </w:r>
            <w:r w:rsidRPr="0096464D">
              <w:rPr>
                <w:b/>
                <w:sz w:val="22"/>
                <w:szCs w:val="22"/>
              </w:rPr>
              <w:t>Сравнивают</w:t>
            </w:r>
            <w:r w:rsidRPr="0096464D">
              <w:rPr>
                <w:sz w:val="22"/>
                <w:szCs w:val="22"/>
              </w:rPr>
              <w:t xml:space="preserve"> разные способы вычислений, </w:t>
            </w:r>
            <w:r w:rsidRPr="0096464D">
              <w:rPr>
                <w:b/>
                <w:sz w:val="22"/>
                <w:szCs w:val="22"/>
              </w:rPr>
              <w:t>выбирают</w:t>
            </w:r>
            <w:r w:rsidRPr="0096464D">
              <w:rPr>
                <w:sz w:val="22"/>
                <w:szCs w:val="22"/>
              </w:rPr>
              <w:t xml:space="preserve"> удобный.</w:t>
            </w:r>
          </w:p>
          <w:p w14:paraId="5EA64DC8" w14:textId="77777777" w:rsidR="000E2F2E" w:rsidRPr="0096464D" w:rsidRDefault="000E2F2E" w:rsidP="00DF2191">
            <w:pPr>
              <w:ind w:left="122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2"/>
          </w:tcPr>
          <w:p w14:paraId="2D02D816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Знать прием нахождения суммы нескольких слагаемых, таблицу сложения и вычитания однозначных чисел. Уметь пользоваться изученной терминологией.</w:t>
            </w:r>
          </w:p>
        </w:tc>
        <w:tc>
          <w:tcPr>
            <w:tcW w:w="5006" w:type="dxa"/>
          </w:tcPr>
          <w:p w14:paraId="6128831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успешности.</w:t>
            </w:r>
          </w:p>
          <w:p w14:paraId="6A39943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3DF80F2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ab/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>находить несколько способов действий при решении учебной задачи, оценивать их и выбирать наиболее рациональный.</w:t>
            </w:r>
          </w:p>
          <w:p w14:paraId="7069E05F" w14:textId="77777777" w:rsidR="000E2F2E" w:rsidRPr="0096464D" w:rsidRDefault="000E2F2E" w:rsidP="00DF2191">
            <w:pPr>
              <w:rPr>
                <w:rFonts w:eastAsia="Calibri"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аргументированно, с использованием математической терминологии и математических знаний отстаивать свою позицию.</w:t>
            </w:r>
          </w:p>
        </w:tc>
      </w:tr>
      <w:tr w:rsidR="000E2F2E" w:rsidRPr="0096464D" w14:paraId="0D7CB0A1" w14:textId="77777777" w:rsidTr="004307A2">
        <w:trPr>
          <w:trHeight w:val="145"/>
        </w:trPr>
        <w:tc>
          <w:tcPr>
            <w:tcW w:w="851" w:type="dxa"/>
          </w:tcPr>
          <w:p w14:paraId="090931C0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40C64AA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Вычитание вида 903-574.</w:t>
            </w:r>
          </w:p>
        </w:tc>
        <w:tc>
          <w:tcPr>
            <w:tcW w:w="3512" w:type="dxa"/>
            <w:gridSpan w:val="2"/>
          </w:tcPr>
          <w:p w14:paraId="122A891D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Используют</w:t>
            </w:r>
            <w:r w:rsidRPr="0096464D">
              <w:rPr>
                <w:sz w:val="22"/>
                <w:szCs w:val="22"/>
              </w:rPr>
              <w:t xml:space="preserve"> математическую терминологию при записи и выполнении арифметического действия. </w:t>
            </w:r>
            <w:r w:rsidRPr="0096464D">
              <w:rPr>
                <w:b/>
                <w:sz w:val="22"/>
                <w:szCs w:val="22"/>
              </w:rPr>
              <w:t>Сравнивают</w:t>
            </w:r>
            <w:r w:rsidRPr="0096464D">
              <w:rPr>
                <w:sz w:val="22"/>
                <w:szCs w:val="22"/>
              </w:rPr>
              <w:t xml:space="preserve"> разные способы вычислений, </w:t>
            </w:r>
            <w:r w:rsidRPr="0096464D">
              <w:rPr>
                <w:b/>
                <w:sz w:val="22"/>
                <w:szCs w:val="22"/>
              </w:rPr>
              <w:t>выбирают</w:t>
            </w:r>
            <w:r w:rsidRPr="0096464D">
              <w:rPr>
                <w:sz w:val="22"/>
                <w:szCs w:val="22"/>
              </w:rPr>
              <w:t xml:space="preserve"> удобный. </w:t>
            </w:r>
            <w:r w:rsidRPr="0096464D">
              <w:rPr>
                <w:b/>
                <w:sz w:val="22"/>
                <w:szCs w:val="22"/>
              </w:rPr>
              <w:t>Составляют</w:t>
            </w:r>
            <w:r w:rsidRPr="0096464D">
              <w:rPr>
                <w:sz w:val="22"/>
                <w:szCs w:val="22"/>
              </w:rPr>
              <w:t xml:space="preserve"> инструкцию, план решения, алгоритм выполнения задания (при записи числового выражения, нахождений значения числового выражения и т. д.)</w:t>
            </w:r>
          </w:p>
        </w:tc>
        <w:tc>
          <w:tcPr>
            <w:tcW w:w="4253" w:type="dxa"/>
            <w:gridSpan w:val="2"/>
          </w:tcPr>
          <w:p w14:paraId="04DAE9F7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 xml:space="preserve">Уметь пользоваться изученной терминологией.                                                                </w:t>
            </w:r>
          </w:p>
        </w:tc>
        <w:tc>
          <w:tcPr>
            <w:tcW w:w="5006" w:type="dxa"/>
          </w:tcPr>
          <w:p w14:paraId="5D4E66B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sz w:val="22"/>
                <w:szCs w:val="22"/>
              </w:rPr>
              <w:tab/>
            </w:r>
            <w:r>
              <w:rPr>
                <w:rFonts w:eastAsia="Calibri"/>
                <w:bCs/>
                <w:iCs/>
                <w:sz w:val="22"/>
                <w:szCs w:val="22"/>
              </w:rPr>
              <w:t>понимание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>
              <w:rPr>
                <w:rFonts w:eastAsia="Calibri"/>
                <w:bCs/>
                <w:iCs/>
                <w:sz w:val="22"/>
                <w:szCs w:val="22"/>
              </w:rPr>
              <w:t>умение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явлений;</w:t>
            </w:r>
          </w:p>
          <w:p w14:paraId="23C69CD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 xml:space="preserve">Познавательные: </w:t>
            </w: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ab/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>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рассуждений;</w:t>
            </w:r>
          </w:p>
          <w:p w14:paraId="157AFC2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воспринимать и понимать причины успеха/неуспеха в учебной деятельности, конструктивно действовать даже в ситуациях неуспеха.</w:t>
            </w:r>
          </w:p>
          <w:p w14:paraId="2A294D0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</w:t>
            </w:r>
            <w:r w:rsidRPr="0096464D">
              <w:rPr>
                <w:sz w:val="22"/>
                <w:szCs w:val="22"/>
              </w:rPr>
              <w:lastRenderedPageBreak/>
              <w:t>математическую терминологию.</w:t>
            </w:r>
          </w:p>
        </w:tc>
      </w:tr>
      <w:tr w:rsidR="000E2F2E" w:rsidRPr="0096464D" w14:paraId="75AD2EF1" w14:textId="77777777" w:rsidTr="004307A2">
        <w:trPr>
          <w:trHeight w:val="145"/>
        </w:trPr>
        <w:tc>
          <w:tcPr>
            <w:tcW w:w="851" w:type="dxa"/>
          </w:tcPr>
          <w:p w14:paraId="0390D4FA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66472F0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Приемы письменного умножения трехзначного числа на однозначное. </w:t>
            </w:r>
          </w:p>
        </w:tc>
        <w:tc>
          <w:tcPr>
            <w:tcW w:w="3512" w:type="dxa"/>
            <w:gridSpan w:val="2"/>
          </w:tcPr>
          <w:p w14:paraId="53E4A9FD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Записывают</w:t>
            </w:r>
            <w:r w:rsidRPr="0096464D">
              <w:rPr>
                <w:sz w:val="22"/>
                <w:szCs w:val="22"/>
              </w:rPr>
              <w:t xml:space="preserve"> примеры столбиком, </w:t>
            </w:r>
            <w:r w:rsidRPr="0096464D">
              <w:rPr>
                <w:b/>
                <w:sz w:val="22"/>
                <w:szCs w:val="22"/>
              </w:rPr>
              <w:t>используют</w:t>
            </w:r>
            <w:r w:rsidRPr="0096464D">
              <w:rPr>
                <w:sz w:val="22"/>
                <w:szCs w:val="22"/>
              </w:rPr>
              <w:t xml:space="preserve"> изученную математическую терминологию,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арифметическим способом, </w:t>
            </w: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приемы письменного умножения трехзначных чисел на однозначные. </w:t>
            </w:r>
          </w:p>
        </w:tc>
        <w:tc>
          <w:tcPr>
            <w:tcW w:w="4253" w:type="dxa"/>
            <w:gridSpan w:val="2"/>
          </w:tcPr>
          <w:p w14:paraId="065A2575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Уметь выполнять письменное умножение трехзначных чисел на однозначные.</w:t>
            </w:r>
          </w:p>
        </w:tc>
        <w:tc>
          <w:tcPr>
            <w:tcW w:w="5006" w:type="dxa"/>
          </w:tcPr>
          <w:p w14:paraId="4B5BA51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учебному материалу, к овладению новыми способами познания.</w:t>
            </w:r>
          </w:p>
          <w:p w14:paraId="15DA187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базовыми предметным понятием (число) и межпредметными понятиями, отражающими существенные связи и отношения между объектами и процессами.</w:t>
            </w:r>
          </w:p>
          <w:p w14:paraId="6AE83E6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6AAFCF3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6388C647" w14:textId="77777777" w:rsidTr="004307A2">
        <w:trPr>
          <w:trHeight w:val="145"/>
        </w:trPr>
        <w:tc>
          <w:tcPr>
            <w:tcW w:w="851" w:type="dxa"/>
          </w:tcPr>
          <w:p w14:paraId="0FEEDC13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597D7694" w14:textId="77777777" w:rsidR="000E2F2E" w:rsidRPr="0096464D" w:rsidRDefault="000E2F2E" w:rsidP="00DF2191">
            <w:pPr>
              <w:ind w:left="129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Умножение на 0 и 1.  </w:t>
            </w:r>
          </w:p>
        </w:tc>
        <w:tc>
          <w:tcPr>
            <w:tcW w:w="3512" w:type="dxa"/>
            <w:gridSpan w:val="2"/>
          </w:tcPr>
          <w:p w14:paraId="3D3AF604" w14:textId="77777777" w:rsidR="000E2F2E" w:rsidRPr="0096464D" w:rsidRDefault="000E2F2E" w:rsidP="00206D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464D">
              <w:rPr>
                <w:b/>
                <w:color w:val="000000"/>
                <w:sz w:val="22"/>
                <w:szCs w:val="22"/>
              </w:rPr>
              <w:t>Умножают</w:t>
            </w:r>
            <w:r w:rsidRPr="0096464D">
              <w:rPr>
                <w:color w:val="000000"/>
                <w:sz w:val="22"/>
                <w:szCs w:val="22"/>
              </w:rPr>
              <w:t xml:space="preserve"> числа на 1 и на 0. </w:t>
            </w:r>
            <w:r w:rsidRPr="0096464D">
              <w:rPr>
                <w:b/>
                <w:bCs/>
                <w:color w:val="000000"/>
                <w:sz w:val="22"/>
                <w:szCs w:val="22"/>
              </w:rPr>
              <w:t>Выполняют</w:t>
            </w:r>
            <w:r w:rsidRPr="0096464D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96464D">
              <w:rPr>
                <w:color w:val="000000"/>
                <w:sz w:val="22"/>
                <w:szCs w:val="22"/>
              </w:rPr>
              <w:t>деление 0 на число, не равное 0.</w:t>
            </w:r>
          </w:p>
          <w:p w14:paraId="19FCC0A9" w14:textId="77777777" w:rsidR="000E2F2E" w:rsidRPr="0096464D" w:rsidRDefault="000E2F2E" w:rsidP="00DF2191">
            <w:pPr>
              <w:autoSpaceDE w:val="0"/>
              <w:autoSpaceDN w:val="0"/>
              <w:adjustRightInd w:val="0"/>
              <w:ind w:left="122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253" w:type="dxa"/>
            <w:gridSpan w:val="2"/>
          </w:tcPr>
          <w:p w14:paraId="1077D8A2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Уметь применять правило умножения на 1, на 0.</w:t>
            </w:r>
          </w:p>
        </w:tc>
        <w:tc>
          <w:tcPr>
            <w:tcW w:w="5006" w:type="dxa"/>
          </w:tcPr>
          <w:p w14:paraId="60BE6C0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положительное отношение к урокам математики, к обучению, к школе</w:t>
            </w:r>
          </w:p>
          <w:p w14:paraId="04435D0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  <w:p w14:paraId="2755960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1968C63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3AEB8911" w14:textId="77777777" w:rsidTr="004307A2">
        <w:trPr>
          <w:trHeight w:val="145"/>
        </w:trPr>
        <w:tc>
          <w:tcPr>
            <w:tcW w:w="851" w:type="dxa"/>
          </w:tcPr>
          <w:p w14:paraId="112B88A2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4E25657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Прием письменно</w:t>
            </w:r>
            <w:r>
              <w:rPr>
                <w:sz w:val="22"/>
                <w:szCs w:val="22"/>
              </w:rPr>
              <w:t xml:space="preserve">го деления на однозначное число. </w:t>
            </w:r>
          </w:p>
        </w:tc>
        <w:tc>
          <w:tcPr>
            <w:tcW w:w="3512" w:type="dxa"/>
            <w:gridSpan w:val="2"/>
          </w:tcPr>
          <w:p w14:paraId="0BB2BCC2" w14:textId="77777777" w:rsidR="000E2F2E" w:rsidRPr="0096464D" w:rsidRDefault="000E2F2E" w:rsidP="00206D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Применяют</w:t>
            </w:r>
            <w:r w:rsidRPr="0096464D">
              <w:rPr>
                <w:sz w:val="22"/>
                <w:szCs w:val="22"/>
              </w:rPr>
              <w:t xml:space="preserve"> приём письменного деления многозначного числа на однозначное.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устные и письменные вычислительные навыки, умение решают задачи.</w:t>
            </w:r>
          </w:p>
        </w:tc>
        <w:tc>
          <w:tcPr>
            <w:tcW w:w="4253" w:type="dxa"/>
            <w:gridSpan w:val="2"/>
          </w:tcPr>
          <w:p w14:paraId="6300243C" w14:textId="77777777" w:rsidR="000E2F2E" w:rsidRPr="0096464D" w:rsidRDefault="000E2F2E" w:rsidP="00DF2191">
            <w:pPr>
              <w:autoSpaceDE w:val="0"/>
              <w:autoSpaceDN w:val="0"/>
              <w:adjustRightInd w:val="0"/>
              <w:spacing w:line="256" w:lineRule="auto"/>
              <w:ind w:left="58"/>
              <w:rPr>
                <w:sz w:val="22"/>
                <w:szCs w:val="22"/>
              </w:rPr>
            </w:pPr>
            <w:r w:rsidRPr="0096464D">
              <w:rPr>
                <w:iCs/>
                <w:sz w:val="22"/>
                <w:szCs w:val="22"/>
              </w:rPr>
              <w:t>Уметь работать по</w:t>
            </w:r>
            <w:r w:rsidRPr="0096464D">
              <w:rPr>
                <w:i/>
                <w:iCs/>
                <w:sz w:val="22"/>
                <w:szCs w:val="22"/>
              </w:rPr>
              <w:t xml:space="preserve"> </w:t>
            </w:r>
            <w:r w:rsidRPr="0096464D">
              <w:rPr>
                <w:iCs/>
                <w:sz w:val="22"/>
                <w:szCs w:val="22"/>
              </w:rPr>
              <w:t>а</w:t>
            </w:r>
            <w:r w:rsidRPr="0096464D">
              <w:rPr>
                <w:sz w:val="22"/>
                <w:szCs w:val="22"/>
              </w:rPr>
              <w:t>лгоритму письменного деления на однозначное число; соблюдать порядок выполнения действий в числовых выражениях</w:t>
            </w:r>
          </w:p>
        </w:tc>
        <w:tc>
          <w:tcPr>
            <w:tcW w:w="5006" w:type="dxa"/>
          </w:tcPr>
          <w:p w14:paraId="177AEFC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мотивы учебной деятельности и личностного смысла учения.</w:t>
            </w:r>
          </w:p>
          <w:p w14:paraId="624CB6C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340CA6D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</w:t>
            </w:r>
            <w:r w:rsidRPr="0096464D">
              <w:rPr>
                <w:sz w:val="22"/>
                <w:szCs w:val="22"/>
              </w:rPr>
              <w:lastRenderedPageBreak/>
              <w:t>рефлексии.</w:t>
            </w:r>
          </w:p>
          <w:p w14:paraId="646968E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признавать возможность существования различных точек зрения, корректно и аргументированно, с использованием математической терминологии и математических знаний отстаивать свою позицию</w:t>
            </w:r>
          </w:p>
        </w:tc>
      </w:tr>
      <w:tr w:rsidR="000E2F2E" w:rsidRPr="0096464D" w14:paraId="68F5A566" w14:textId="77777777" w:rsidTr="004307A2">
        <w:trPr>
          <w:trHeight w:val="145"/>
        </w:trPr>
        <w:tc>
          <w:tcPr>
            <w:tcW w:w="851" w:type="dxa"/>
          </w:tcPr>
          <w:p w14:paraId="78F62EC2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176CC3A9" w14:textId="77777777" w:rsidR="000E2F2E" w:rsidRPr="0096464D" w:rsidRDefault="000E2F2E" w:rsidP="00DF2191">
            <w:pPr>
              <w:ind w:left="129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Прием письменного деления на однозначное число.</w:t>
            </w:r>
          </w:p>
        </w:tc>
        <w:tc>
          <w:tcPr>
            <w:tcW w:w="3512" w:type="dxa"/>
            <w:gridSpan w:val="2"/>
          </w:tcPr>
          <w:p w14:paraId="429AF58C" w14:textId="77777777" w:rsidR="000E2F2E" w:rsidRPr="0096464D" w:rsidRDefault="000E2F2E" w:rsidP="00206D4F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Соотносят</w:t>
            </w:r>
            <w:r w:rsidRPr="0096464D">
              <w:rPr>
                <w:sz w:val="22"/>
                <w:szCs w:val="22"/>
              </w:rPr>
              <w:t xml:space="preserve"> результат проведённого самоконтроля с целями, поставленного при изучении темы, оценивают их и делают выводы.</w:t>
            </w:r>
          </w:p>
          <w:p w14:paraId="4DCADCD1" w14:textId="77777777" w:rsidR="000E2F2E" w:rsidRPr="0096464D" w:rsidRDefault="000E2F2E" w:rsidP="00DF21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2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gridSpan w:val="2"/>
          </w:tcPr>
          <w:p w14:paraId="7A861969" w14:textId="77777777" w:rsidR="000E2F2E" w:rsidRPr="0096464D" w:rsidRDefault="000E2F2E" w:rsidP="00DF2191">
            <w:pPr>
              <w:autoSpaceDE w:val="0"/>
              <w:autoSpaceDN w:val="0"/>
              <w:adjustRightInd w:val="0"/>
              <w:ind w:left="58"/>
              <w:rPr>
                <w:sz w:val="22"/>
                <w:szCs w:val="22"/>
              </w:rPr>
            </w:pPr>
            <w:r w:rsidRPr="0096464D">
              <w:rPr>
                <w:iCs/>
                <w:sz w:val="22"/>
                <w:szCs w:val="22"/>
              </w:rPr>
              <w:t>Уметь работать по а</w:t>
            </w:r>
            <w:r w:rsidRPr="0096464D">
              <w:rPr>
                <w:sz w:val="22"/>
                <w:szCs w:val="22"/>
              </w:rPr>
              <w:t>лгоритму письменного деления на однозначное число; соблюдать порядок выполнения действий в числовых выражениях</w:t>
            </w:r>
          </w:p>
        </w:tc>
        <w:tc>
          <w:tcPr>
            <w:tcW w:w="5006" w:type="dxa"/>
          </w:tcPr>
          <w:p w14:paraId="0589C90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</w:t>
            </w:r>
          </w:p>
          <w:p w14:paraId="11F2035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</w:t>
            </w:r>
          </w:p>
          <w:p w14:paraId="0C77B6E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воспринимать и понимать причины успеха/неуспеха в учебной деятельности, конструктивно действовать даже в ситуациях неуспеха.</w:t>
            </w:r>
          </w:p>
          <w:p w14:paraId="67B013D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7A021E1A" w14:textId="77777777" w:rsidTr="004307A2">
        <w:trPr>
          <w:trHeight w:val="145"/>
        </w:trPr>
        <w:tc>
          <w:tcPr>
            <w:tcW w:w="851" w:type="dxa"/>
          </w:tcPr>
          <w:p w14:paraId="32D71DC9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019E78C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Прием письменного деления на однозначное число</w:t>
            </w:r>
          </w:p>
        </w:tc>
        <w:tc>
          <w:tcPr>
            <w:tcW w:w="3512" w:type="dxa"/>
            <w:gridSpan w:val="2"/>
          </w:tcPr>
          <w:p w14:paraId="378CD63E" w14:textId="77777777" w:rsidR="000E2F2E" w:rsidRPr="0096464D" w:rsidRDefault="000E2F2E" w:rsidP="00206D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Применяют</w:t>
            </w:r>
            <w:r w:rsidRPr="0096464D">
              <w:rPr>
                <w:sz w:val="22"/>
                <w:szCs w:val="22"/>
              </w:rPr>
              <w:t xml:space="preserve"> приём письменного деления многозначного числа на однозначное.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устные и письменные вычислительные навыки, умение решают задачи.</w:t>
            </w:r>
          </w:p>
        </w:tc>
        <w:tc>
          <w:tcPr>
            <w:tcW w:w="4253" w:type="dxa"/>
            <w:gridSpan w:val="2"/>
          </w:tcPr>
          <w:p w14:paraId="3103E1D7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Уметь выполнять письменное деление трехзначных чисел на однозначные.</w:t>
            </w:r>
          </w:p>
        </w:tc>
        <w:tc>
          <w:tcPr>
            <w:tcW w:w="5006" w:type="dxa"/>
          </w:tcPr>
          <w:p w14:paraId="7CFBC7D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>
              <w:rPr>
                <w:sz w:val="22"/>
                <w:szCs w:val="22"/>
              </w:rPr>
              <w:t xml:space="preserve"> умени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622DD7D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13BF675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</w:t>
            </w:r>
            <w:r w:rsidRPr="0096464D">
              <w:rPr>
                <w:sz w:val="22"/>
                <w:szCs w:val="22"/>
              </w:rPr>
              <w:lastRenderedPageBreak/>
              <w:t>начальные формы познавательной и личностной рефлексии.</w:t>
            </w:r>
          </w:p>
          <w:p w14:paraId="30EC72F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6704D71A" w14:textId="77777777" w:rsidTr="004307A2">
        <w:trPr>
          <w:trHeight w:val="145"/>
        </w:trPr>
        <w:tc>
          <w:tcPr>
            <w:tcW w:w="851" w:type="dxa"/>
          </w:tcPr>
          <w:p w14:paraId="3E49BF23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2E366693" w14:textId="77777777" w:rsidR="000E2F2E" w:rsidRPr="0096464D" w:rsidRDefault="000E2F2E" w:rsidP="00DF2191">
            <w:pPr>
              <w:ind w:left="129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Диаграммы.</w:t>
            </w:r>
          </w:p>
        </w:tc>
        <w:tc>
          <w:tcPr>
            <w:tcW w:w="3512" w:type="dxa"/>
            <w:gridSpan w:val="2"/>
          </w:tcPr>
          <w:p w14:paraId="7809EC77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Понимают</w:t>
            </w:r>
            <w:r w:rsidRPr="0096464D">
              <w:rPr>
                <w:sz w:val="22"/>
                <w:szCs w:val="22"/>
              </w:rPr>
              <w:t xml:space="preserve"> информацию, представленную разными способами (текст, таблица, схема, диаграмма и др.). </w:t>
            </w:r>
            <w:r w:rsidRPr="0096464D">
              <w:rPr>
                <w:b/>
                <w:sz w:val="22"/>
                <w:szCs w:val="22"/>
              </w:rPr>
              <w:t>Читают</w:t>
            </w:r>
            <w:r w:rsidRPr="0096464D">
              <w:rPr>
                <w:sz w:val="22"/>
                <w:szCs w:val="22"/>
              </w:rPr>
              <w:t xml:space="preserve"> и </w:t>
            </w:r>
            <w:r w:rsidRPr="0096464D">
              <w:rPr>
                <w:b/>
                <w:sz w:val="22"/>
                <w:szCs w:val="22"/>
              </w:rPr>
              <w:t>строят</w:t>
            </w:r>
            <w:r w:rsidRPr="0096464D">
              <w:rPr>
                <w:sz w:val="22"/>
                <w:szCs w:val="22"/>
              </w:rPr>
              <w:t xml:space="preserve"> столбчатые диаграммы. </w:t>
            </w:r>
            <w:r w:rsidRPr="0096464D">
              <w:rPr>
                <w:b/>
                <w:sz w:val="22"/>
                <w:szCs w:val="22"/>
              </w:rPr>
              <w:t xml:space="preserve">Используют </w:t>
            </w:r>
            <w:r w:rsidRPr="0096464D">
              <w:rPr>
                <w:sz w:val="22"/>
                <w:szCs w:val="22"/>
              </w:rPr>
              <w:t xml:space="preserve">информацию для установления количественных и пространственных отношений, причинно-следственных связей, </w:t>
            </w:r>
            <w:r w:rsidRPr="0096464D">
              <w:rPr>
                <w:b/>
                <w:sz w:val="22"/>
                <w:szCs w:val="22"/>
              </w:rPr>
              <w:t>строят</w:t>
            </w:r>
            <w:r w:rsidRPr="0096464D">
              <w:rPr>
                <w:sz w:val="22"/>
                <w:szCs w:val="22"/>
              </w:rPr>
              <w:t xml:space="preserve"> и </w:t>
            </w:r>
            <w:r w:rsidRPr="0096464D">
              <w:rPr>
                <w:b/>
                <w:sz w:val="22"/>
                <w:szCs w:val="22"/>
              </w:rPr>
              <w:t>объясняют</w:t>
            </w:r>
            <w:r w:rsidRPr="0096464D">
              <w:rPr>
                <w:sz w:val="22"/>
                <w:szCs w:val="22"/>
              </w:rPr>
              <w:t xml:space="preserve"> простейшие логические выражения.</w:t>
            </w:r>
          </w:p>
        </w:tc>
        <w:tc>
          <w:tcPr>
            <w:tcW w:w="4253" w:type="dxa"/>
            <w:gridSpan w:val="2"/>
          </w:tcPr>
          <w:p w14:paraId="2FC193FB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Уметь строить диаграммы и переводить их в таблицы.</w:t>
            </w:r>
          </w:p>
        </w:tc>
        <w:tc>
          <w:tcPr>
            <w:tcW w:w="5006" w:type="dxa"/>
          </w:tcPr>
          <w:p w14:paraId="3056DCA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положительное отношение к урокам математики, к обучению, к школе.</w:t>
            </w:r>
          </w:p>
          <w:p w14:paraId="0F5CA02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задачами; читать информацию, представленную в знаково-символической или графической форме, и осознанно строить математическое сообщение</w:t>
            </w:r>
          </w:p>
          <w:p w14:paraId="6F79DB8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iCs/>
                <w:sz w:val="22"/>
                <w:szCs w:val="22"/>
              </w:rPr>
              <w:t xml:space="preserve"> находить несколько способов действий при решении учебной задачи, оценивать их и выбирать наиболее рациональный.</w:t>
            </w:r>
          </w:p>
          <w:p w14:paraId="30E89E1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3AD688FE" w14:textId="77777777" w:rsidTr="004307A2">
        <w:trPr>
          <w:trHeight w:val="145"/>
        </w:trPr>
        <w:tc>
          <w:tcPr>
            <w:tcW w:w="851" w:type="dxa"/>
          </w:tcPr>
          <w:p w14:paraId="3FBCF3FC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4EE8E7D5" w14:textId="77777777" w:rsidR="000E2F2E" w:rsidRPr="0096464D" w:rsidRDefault="000E2F2E" w:rsidP="00DF2191">
            <w:pPr>
              <w:ind w:left="129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Что узнали. Чему научились.</w:t>
            </w:r>
          </w:p>
        </w:tc>
        <w:tc>
          <w:tcPr>
            <w:tcW w:w="3512" w:type="dxa"/>
            <w:gridSpan w:val="2"/>
          </w:tcPr>
          <w:p w14:paraId="5812B5B0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умение решать текстовые задачи; </w:t>
            </w:r>
            <w:r w:rsidRPr="0096464D">
              <w:rPr>
                <w:b/>
                <w:sz w:val="22"/>
                <w:szCs w:val="22"/>
              </w:rPr>
              <w:t>отрабатывают</w:t>
            </w:r>
            <w:r w:rsidRPr="0096464D">
              <w:rPr>
                <w:sz w:val="22"/>
                <w:szCs w:val="22"/>
              </w:rPr>
              <w:t xml:space="preserve"> устные и письменные приемы вычислений; </w:t>
            </w:r>
            <w:r w:rsidRPr="0096464D">
              <w:rPr>
                <w:b/>
                <w:sz w:val="22"/>
                <w:szCs w:val="22"/>
              </w:rPr>
              <w:t>развивают</w:t>
            </w:r>
            <w:r w:rsidRPr="0096464D">
              <w:rPr>
                <w:sz w:val="22"/>
                <w:szCs w:val="22"/>
              </w:rPr>
              <w:t xml:space="preserve"> умение работать самостоятельно.</w:t>
            </w:r>
          </w:p>
        </w:tc>
        <w:tc>
          <w:tcPr>
            <w:tcW w:w="4253" w:type="dxa"/>
            <w:gridSpan w:val="2"/>
          </w:tcPr>
          <w:p w14:paraId="60D0FC93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Научатся соотносить полученные знания и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с требуемыми для выполнения задания; выполнять мыслительные операции анализа и синтеза, делать умозаключения; работать самостоятельно; анализировать причины возникающих затруднений.</w:t>
            </w:r>
          </w:p>
        </w:tc>
        <w:tc>
          <w:tcPr>
            <w:tcW w:w="5006" w:type="dxa"/>
          </w:tcPr>
          <w:p w14:paraId="4C7672D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понимание</w:t>
            </w:r>
            <w:r w:rsidRPr="0096464D">
              <w:rPr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>
              <w:rPr>
                <w:iCs/>
                <w:sz w:val="22"/>
                <w:szCs w:val="22"/>
              </w:rPr>
              <w:t>умение</w:t>
            </w:r>
            <w:r w:rsidRPr="0096464D">
              <w:rPr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явлений.</w:t>
            </w:r>
          </w:p>
          <w:p w14:paraId="77214B7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задачами.</w:t>
            </w:r>
          </w:p>
          <w:p w14:paraId="535A1E5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434B4D0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принимать участие в определении общей цели и путей её достижения.</w:t>
            </w:r>
          </w:p>
        </w:tc>
      </w:tr>
      <w:tr w:rsidR="00DF2191" w:rsidRPr="0096464D" w14:paraId="14705EE3" w14:textId="77777777" w:rsidTr="004307A2">
        <w:trPr>
          <w:trHeight w:val="145"/>
        </w:trPr>
        <w:tc>
          <w:tcPr>
            <w:tcW w:w="16019" w:type="dxa"/>
            <w:gridSpan w:val="7"/>
          </w:tcPr>
          <w:p w14:paraId="53523963" w14:textId="77777777" w:rsidR="00DF2191" w:rsidRPr="0096464D" w:rsidRDefault="00DF2191" w:rsidP="00DF2191">
            <w:pPr>
              <w:jc w:val="center"/>
              <w:rPr>
                <w:rFonts w:eastAsia="Calibri"/>
                <w:bCs/>
                <w:i/>
                <w:iCs/>
                <w:sz w:val="22"/>
                <w:szCs w:val="22"/>
              </w:rPr>
            </w:pPr>
            <w:r w:rsidRPr="0096464D">
              <w:rPr>
                <w:b/>
                <w:bCs/>
                <w:sz w:val="22"/>
                <w:szCs w:val="22"/>
              </w:rPr>
              <w:t>Раздел 2. Числа, которые больше 1000. Нумерация многозначных чисел. (11 часов)</w:t>
            </w:r>
          </w:p>
        </w:tc>
      </w:tr>
      <w:tr w:rsidR="000E2F2E" w:rsidRPr="0096464D" w14:paraId="71E3B5D7" w14:textId="77777777" w:rsidTr="004307A2">
        <w:trPr>
          <w:trHeight w:val="145"/>
        </w:trPr>
        <w:tc>
          <w:tcPr>
            <w:tcW w:w="851" w:type="dxa"/>
          </w:tcPr>
          <w:p w14:paraId="35F4EEBA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10771B4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Новые счетные единицы. Класс единиц и класс тысяч. </w:t>
            </w:r>
          </w:p>
        </w:tc>
        <w:tc>
          <w:tcPr>
            <w:tcW w:w="3512" w:type="dxa"/>
            <w:gridSpan w:val="2"/>
          </w:tcPr>
          <w:p w14:paraId="445D639B" w14:textId="77777777" w:rsidR="000E2F2E" w:rsidRPr="0096464D" w:rsidRDefault="000E2F2E" w:rsidP="00206D4F">
            <w:pPr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Знают</w:t>
            </w:r>
            <w:r w:rsidRPr="0096464D">
              <w:rPr>
                <w:sz w:val="22"/>
                <w:szCs w:val="22"/>
              </w:rPr>
              <w:t xml:space="preserve"> последовательность чисел в пределах 1 000 000, понятия «разряды» и «классы». </w:t>
            </w:r>
            <w:r w:rsidRPr="0096464D">
              <w:rPr>
                <w:b/>
                <w:sz w:val="22"/>
                <w:szCs w:val="22"/>
              </w:rPr>
              <w:t>Считают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sz w:val="22"/>
                <w:szCs w:val="22"/>
              </w:rPr>
              <w:lastRenderedPageBreak/>
              <w:t xml:space="preserve">предметы десятками, сотнями, тысячами. </w:t>
            </w:r>
            <w:r w:rsidRPr="0096464D">
              <w:rPr>
                <w:b/>
                <w:sz w:val="22"/>
                <w:szCs w:val="22"/>
              </w:rPr>
              <w:t>Выделяют</w:t>
            </w:r>
            <w:r w:rsidRPr="0096464D">
              <w:rPr>
                <w:sz w:val="22"/>
                <w:szCs w:val="22"/>
              </w:rPr>
              <w:t xml:space="preserve"> в числе единицы каждого разряда. </w:t>
            </w:r>
            <w:r w:rsidRPr="0096464D">
              <w:rPr>
                <w:b/>
                <w:sz w:val="22"/>
                <w:szCs w:val="22"/>
              </w:rPr>
              <w:t>Определяют</w:t>
            </w:r>
            <w:r w:rsidRPr="0096464D">
              <w:rPr>
                <w:sz w:val="22"/>
                <w:szCs w:val="22"/>
              </w:rPr>
              <w:t xml:space="preserve"> и </w:t>
            </w:r>
            <w:r w:rsidRPr="0096464D">
              <w:rPr>
                <w:b/>
                <w:sz w:val="22"/>
                <w:szCs w:val="22"/>
              </w:rPr>
              <w:t>называют</w:t>
            </w:r>
            <w:r w:rsidRPr="0096464D">
              <w:rPr>
                <w:sz w:val="22"/>
                <w:szCs w:val="22"/>
              </w:rPr>
              <w:t xml:space="preserve"> общее количество единиц каждого разряда, содержащихся в числе.</w:t>
            </w:r>
          </w:p>
        </w:tc>
        <w:tc>
          <w:tcPr>
            <w:tcW w:w="4253" w:type="dxa"/>
            <w:gridSpan w:val="2"/>
          </w:tcPr>
          <w:p w14:paraId="4DC306BA" w14:textId="77777777" w:rsidR="000E2F2E" w:rsidRPr="0096464D" w:rsidRDefault="000E2F2E" w:rsidP="00DF2191">
            <w:pPr>
              <w:ind w:left="58"/>
              <w:rPr>
                <w:b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lastRenderedPageBreak/>
              <w:t xml:space="preserve">Знать последовательность чисел в пределах 100000, понятия "разряды" и "классы".  Читать, записывать числа, </w:t>
            </w:r>
            <w:r w:rsidRPr="0096464D">
              <w:rPr>
                <w:spacing w:val="3"/>
                <w:sz w:val="22"/>
                <w:szCs w:val="22"/>
              </w:rPr>
              <w:lastRenderedPageBreak/>
              <w:t>которые больше 1000.</w:t>
            </w:r>
          </w:p>
        </w:tc>
        <w:tc>
          <w:tcPr>
            <w:tcW w:w="5006" w:type="dxa"/>
          </w:tcPr>
          <w:p w14:paraId="4DE5EA1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учебному материалу, к овладению новыми способами познания, к исследовательской и </w:t>
            </w:r>
            <w:r w:rsidRPr="0096464D">
              <w:rPr>
                <w:sz w:val="22"/>
                <w:szCs w:val="22"/>
              </w:rPr>
              <w:lastRenderedPageBreak/>
              <w:t>поисковой деятельности в области математики.</w:t>
            </w:r>
          </w:p>
          <w:p w14:paraId="0852F42A" w14:textId="77777777" w:rsidR="000E2F2E" w:rsidRPr="0096464D" w:rsidRDefault="000E2F2E" w:rsidP="00DF219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96464D">
              <w:rPr>
                <w:rFonts w:eastAsiaTheme="minorHAnsi"/>
                <w:sz w:val="22"/>
                <w:szCs w:val="22"/>
                <w:lang w:eastAsia="en-US"/>
              </w:rPr>
              <w:t>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</w:t>
            </w:r>
          </w:p>
          <w:p w14:paraId="716DA760" w14:textId="77777777" w:rsidR="000E2F2E" w:rsidRPr="0096464D" w:rsidRDefault="000E2F2E" w:rsidP="00DF2191">
            <w:pPr>
              <w:spacing w:line="276" w:lineRule="auto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96464D">
              <w:rPr>
                <w:rFonts w:eastAsiaTheme="minorHAnsi"/>
                <w:sz w:val="22"/>
                <w:szCs w:val="22"/>
                <w:lang w:eastAsia="en-US"/>
              </w:rPr>
              <w:t>владеть базовыми предметными понятиями.</w:t>
            </w:r>
          </w:p>
          <w:p w14:paraId="16BB0FF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215FC3B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587EA7AF" w14:textId="77777777" w:rsidTr="004307A2">
        <w:trPr>
          <w:trHeight w:val="145"/>
        </w:trPr>
        <w:tc>
          <w:tcPr>
            <w:tcW w:w="851" w:type="dxa"/>
          </w:tcPr>
          <w:p w14:paraId="47C3F70F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43E9E15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Чтение многозначных чисел. Знакомство с проектом «Наш город (село)»</w:t>
            </w:r>
          </w:p>
        </w:tc>
        <w:tc>
          <w:tcPr>
            <w:tcW w:w="3512" w:type="dxa"/>
            <w:gridSpan w:val="2"/>
          </w:tcPr>
          <w:p w14:paraId="7E76160C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Знают</w:t>
            </w:r>
            <w:r w:rsidRPr="0096464D">
              <w:rPr>
                <w:sz w:val="22"/>
                <w:szCs w:val="22"/>
              </w:rPr>
              <w:t xml:space="preserve"> последовательность чисел в пределах 1 000 000. </w:t>
            </w:r>
            <w:r w:rsidRPr="0096464D">
              <w:rPr>
                <w:b/>
                <w:sz w:val="22"/>
                <w:szCs w:val="22"/>
              </w:rPr>
              <w:t>Умеют</w:t>
            </w:r>
            <w:r w:rsidRPr="0096464D">
              <w:rPr>
                <w:sz w:val="22"/>
                <w:szCs w:val="22"/>
              </w:rPr>
              <w:t xml:space="preserve"> читать и записывать многозначные числа.</w:t>
            </w:r>
          </w:p>
          <w:p w14:paraId="1338D5F4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Считают</w:t>
            </w:r>
            <w:r w:rsidRPr="0096464D">
              <w:rPr>
                <w:sz w:val="22"/>
                <w:szCs w:val="22"/>
              </w:rPr>
              <w:t xml:space="preserve"> предметы десятками, сотнями, тысячами.</w:t>
            </w:r>
          </w:p>
          <w:p w14:paraId="0674B468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Знакомятся</w:t>
            </w:r>
            <w:r w:rsidRPr="0096464D">
              <w:rPr>
                <w:sz w:val="22"/>
                <w:szCs w:val="22"/>
              </w:rPr>
              <w:t xml:space="preserve"> с проектом «Наш город (село)».</w:t>
            </w:r>
          </w:p>
        </w:tc>
        <w:tc>
          <w:tcPr>
            <w:tcW w:w="4253" w:type="dxa"/>
            <w:gridSpan w:val="2"/>
          </w:tcPr>
          <w:p w14:paraId="4639A730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Уметь образовывать, читать, числа в пределах 1000000.</w:t>
            </w:r>
          </w:p>
        </w:tc>
        <w:tc>
          <w:tcPr>
            <w:tcW w:w="5006" w:type="dxa"/>
          </w:tcPr>
          <w:p w14:paraId="2CCFB92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понимание</w:t>
            </w:r>
            <w:r w:rsidRPr="0096464D">
              <w:rPr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>
              <w:rPr>
                <w:iCs/>
                <w:sz w:val="22"/>
                <w:szCs w:val="22"/>
              </w:rPr>
              <w:t>умение</w:t>
            </w:r>
            <w:r w:rsidRPr="0096464D">
              <w:rPr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явлений.</w:t>
            </w:r>
          </w:p>
          <w:p w14:paraId="37FDCE8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задачами.</w:t>
            </w:r>
          </w:p>
          <w:p w14:paraId="1EE9CD7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iCs/>
                <w:sz w:val="22"/>
                <w:szCs w:val="22"/>
              </w:rPr>
              <w:t>находить несколько способов действий при решении учебной задачи, оценивать их и выбирать наиболее рациональный</w:t>
            </w:r>
            <w:r w:rsidRPr="0096464D">
              <w:rPr>
                <w:sz w:val="22"/>
                <w:szCs w:val="22"/>
              </w:rPr>
              <w:t>.</w:t>
            </w:r>
          </w:p>
          <w:p w14:paraId="0A7C2AB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принимать участие в определении общей цели и путей её достижения; уметь договариваться о распределении функций и ролей в совместной деятельности.</w:t>
            </w:r>
          </w:p>
        </w:tc>
      </w:tr>
      <w:tr w:rsidR="000E2F2E" w:rsidRPr="0096464D" w14:paraId="32C2B008" w14:textId="77777777" w:rsidTr="004307A2">
        <w:trPr>
          <w:trHeight w:val="145"/>
        </w:trPr>
        <w:tc>
          <w:tcPr>
            <w:tcW w:w="851" w:type="dxa"/>
          </w:tcPr>
          <w:p w14:paraId="0DF3C72F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5C2D0B0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Запись многозначных чисел.</w:t>
            </w:r>
            <w:r>
              <w:rPr>
                <w:sz w:val="22"/>
                <w:szCs w:val="22"/>
              </w:rPr>
              <w:t xml:space="preserve"> Подготовка к контрольной работе.</w:t>
            </w:r>
          </w:p>
        </w:tc>
        <w:tc>
          <w:tcPr>
            <w:tcW w:w="3512" w:type="dxa"/>
            <w:gridSpan w:val="2"/>
          </w:tcPr>
          <w:p w14:paraId="470DB54F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Читают</w:t>
            </w:r>
            <w:r w:rsidRPr="0096464D">
              <w:rPr>
                <w:sz w:val="22"/>
                <w:szCs w:val="22"/>
              </w:rPr>
              <w:t xml:space="preserve"> и </w:t>
            </w:r>
            <w:r w:rsidRPr="0096464D">
              <w:rPr>
                <w:b/>
                <w:sz w:val="22"/>
                <w:szCs w:val="22"/>
              </w:rPr>
              <w:t>записывают</w:t>
            </w:r>
            <w:r w:rsidRPr="0096464D">
              <w:rPr>
                <w:sz w:val="22"/>
                <w:szCs w:val="22"/>
              </w:rPr>
              <w:t xml:space="preserve"> многозначные числа, </w:t>
            </w:r>
            <w:r w:rsidRPr="0096464D">
              <w:rPr>
                <w:b/>
                <w:sz w:val="22"/>
                <w:szCs w:val="22"/>
              </w:rPr>
              <w:t>устанавливают</w:t>
            </w:r>
            <w:r w:rsidRPr="0096464D">
              <w:rPr>
                <w:sz w:val="22"/>
                <w:szCs w:val="22"/>
              </w:rPr>
              <w:t xml:space="preserve"> правило, по которому составлена числовая последовательность, продолжать ее, восстанавливать пропущенные в ней элементы. </w:t>
            </w:r>
            <w:r w:rsidRPr="0096464D">
              <w:rPr>
                <w:b/>
                <w:sz w:val="22"/>
                <w:szCs w:val="22"/>
              </w:rPr>
              <w:t>Упорядочивают</w:t>
            </w:r>
            <w:r w:rsidRPr="0096464D">
              <w:rPr>
                <w:sz w:val="22"/>
                <w:szCs w:val="22"/>
              </w:rPr>
              <w:t xml:space="preserve"> заданные числа. </w:t>
            </w:r>
          </w:p>
          <w:p w14:paraId="73F16B64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Оценивают</w:t>
            </w:r>
            <w:r w:rsidRPr="0096464D">
              <w:rPr>
                <w:sz w:val="22"/>
                <w:szCs w:val="22"/>
              </w:rPr>
              <w:t xml:space="preserve"> правильность </w:t>
            </w:r>
            <w:r w:rsidRPr="0096464D">
              <w:rPr>
                <w:sz w:val="22"/>
                <w:szCs w:val="22"/>
              </w:rPr>
              <w:lastRenderedPageBreak/>
              <w:t>составления числовой последовательности.</w:t>
            </w:r>
          </w:p>
        </w:tc>
        <w:tc>
          <w:tcPr>
            <w:tcW w:w="4253" w:type="dxa"/>
            <w:gridSpan w:val="2"/>
          </w:tcPr>
          <w:p w14:paraId="0FB1D76A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lastRenderedPageBreak/>
              <w:t>Уметь читать, записывать и сравнивать числа в пределах 1000000.</w:t>
            </w:r>
          </w:p>
          <w:p w14:paraId="34A1A931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</w:p>
        </w:tc>
        <w:tc>
          <w:tcPr>
            <w:tcW w:w="5006" w:type="dxa"/>
          </w:tcPr>
          <w:p w14:paraId="38E492A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успешности.</w:t>
            </w:r>
          </w:p>
          <w:p w14:paraId="33DB8A1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084DFB7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</w:t>
            </w:r>
            <w:r w:rsidRPr="0096464D">
              <w:rPr>
                <w:sz w:val="22"/>
                <w:szCs w:val="22"/>
              </w:rPr>
              <w:lastRenderedPageBreak/>
              <w:t>способы достижения результата, осваивать начальные формы познавательной и личностной рефлексии</w:t>
            </w:r>
          </w:p>
          <w:p w14:paraId="32B3B20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1B662B4B" w14:textId="77777777" w:rsidTr="004307A2">
        <w:trPr>
          <w:trHeight w:val="145"/>
        </w:trPr>
        <w:tc>
          <w:tcPr>
            <w:tcW w:w="851" w:type="dxa"/>
          </w:tcPr>
          <w:p w14:paraId="71E800CA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6C733613" w14:textId="77777777" w:rsidR="000E2F2E" w:rsidRPr="0096464D" w:rsidRDefault="000E2F2E" w:rsidP="00DF2191">
            <w:pPr>
              <w:ind w:left="12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по теме: «</w:t>
            </w:r>
            <w:r w:rsidRPr="0096464D">
              <w:rPr>
                <w:b/>
                <w:sz w:val="22"/>
                <w:szCs w:val="22"/>
              </w:rPr>
              <w:t xml:space="preserve">Стартовая </w:t>
            </w:r>
            <w:r>
              <w:rPr>
                <w:b/>
                <w:sz w:val="22"/>
                <w:szCs w:val="22"/>
              </w:rPr>
              <w:t>диагностика».</w:t>
            </w:r>
          </w:p>
        </w:tc>
        <w:tc>
          <w:tcPr>
            <w:tcW w:w="3512" w:type="dxa"/>
            <w:gridSpan w:val="2"/>
          </w:tcPr>
          <w:p w14:paraId="1AEE57F0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контрольную работу по материалам КИМов.</w:t>
            </w:r>
          </w:p>
        </w:tc>
        <w:tc>
          <w:tcPr>
            <w:tcW w:w="4253" w:type="dxa"/>
            <w:gridSpan w:val="2"/>
          </w:tcPr>
          <w:p w14:paraId="44B04E5B" w14:textId="77777777" w:rsidR="000E2F2E" w:rsidRPr="0096464D" w:rsidRDefault="000E2F2E" w:rsidP="00DF2191">
            <w:pPr>
              <w:ind w:left="58"/>
              <w:rPr>
                <w:sz w:val="22"/>
                <w:szCs w:val="22"/>
                <w:lang w:eastAsia="en-US"/>
              </w:rPr>
            </w:pPr>
            <w:r w:rsidRPr="0096464D">
              <w:rPr>
                <w:sz w:val="22"/>
                <w:szCs w:val="22"/>
                <w:lang w:eastAsia="en-US"/>
              </w:rPr>
              <w:t>Применять полученные знания при выполнении заданий контрольной работы.</w:t>
            </w:r>
          </w:p>
        </w:tc>
        <w:tc>
          <w:tcPr>
            <w:tcW w:w="5006" w:type="dxa"/>
          </w:tcPr>
          <w:p w14:paraId="3ABACD6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успешности; умение выполнять самостоятельную деятельность, осознание личной ответственности за её результат.</w:t>
            </w:r>
          </w:p>
          <w:p w14:paraId="2B67BCA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 w:rsidRPr="0096464D">
              <w:rPr>
                <w:sz w:val="22"/>
                <w:szCs w:val="22"/>
              </w:rPr>
              <w:t>владеть логическими действиями сравнения, анализа, синтеза, обобщения,</w:t>
            </w:r>
            <w:r w:rsidRPr="0096464D">
              <w:rPr>
                <w:iCs/>
                <w:sz w:val="22"/>
                <w:szCs w:val="22"/>
              </w:rPr>
              <w:t xml:space="preserve"> делать на этой основе выводы; </w:t>
            </w:r>
          </w:p>
          <w:p w14:paraId="45BDBF7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</w:tr>
      <w:tr w:rsidR="000E2F2E" w:rsidRPr="0096464D" w14:paraId="37AFDAF2" w14:textId="77777777" w:rsidTr="004307A2">
        <w:trPr>
          <w:trHeight w:val="145"/>
        </w:trPr>
        <w:tc>
          <w:tcPr>
            <w:tcW w:w="851" w:type="dxa"/>
          </w:tcPr>
          <w:p w14:paraId="39979C89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085D07C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контрольной работы. </w:t>
            </w:r>
            <w:r w:rsidRPr="0096464D">
              <w:rPr>
                <w:sz w:val="22"/>
                <w:szCs w:val="22"/>
              </w:rPr>
              <w:t>Представление многозначного числа в виде суммы разрядных слагаемых.</w:t>
            </w:r>
          </w:p>
        </w:tc>
        <w:tc>
          <w:tcPr>
            <w:tcW w:w="3512" w:type="dxa"/>
            <w:gridSpan w:val="2"/>
          </w:tcPr>
          <w:p w14:paraId="73FFB56E" w14:textId="77777777" w:rsidR="000E2F2E" w:rsidRPr="0096464D" w:rsidRDefault="000E2F2E" w:rsidP="00206D4F">
            <w:pPr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</w:pPr>
            <w:r w:rsidRPr="0096464D">
              <w:rPr>
                <w:rFonts w:eastAsia="Courier New"/>
                <w:b/>
                <w:bCs/>
                <w:spacing w:val="-2"/>
                <w:sz w:val="22"/>
                <w:szCs w:val="22"/>
                <w:lang w:eastAsia="en-US" w:bidi="ru-RU"/>
              </w:rPr>
              <w:t>Анализируют</w:t>
            </w:r>
            <w:r w:rsidRPr="0096464D"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  <w:t xml:space="preserve"> свою работу, </w:t>
            </w:r>
            <w:r w:rsidRPr="0096464D">
              <w:rPr>
                <w:rFonts w:eastAsia="Courier New"/>
                <w:b/>
                <w:bCs/>
                <w:spacing w:val="-2"/>
                <w:sz w:val="22"/>
                <w:szCs w:val="22"/>
                <w:lang w:eastAsia="en-US" w:bidi="ru-RU"/>
              </w:rPr>
              <w:t>выполняют</w:t>
            </w:r>
            <w:r w:rsidRPr="0096464D"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  <w:t xml:space="preserve"> работу над ошибками.</w:t>
            </w:r>
          </w:p>
          <w:p w14:paraId="33E024E3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Читают</w:t>
            </w:r>
            <w:r w:rsidRPr="0096464D">
              <w:rPr>
                <w:sz w:val="22"/>
                <w:szCs w:val="22"/>
              </w:rPr>
              <w:t xml:space="preserve"> и </w:t>
            </w:r>
            <w:r w:rsidRPr="0096464D">
              <w:rPr>
                <w:b/>
                <w:sz w:val="22"/>
                <w:szCs w:val="22"/>
              </w:rPr>
              <w:t>записывают</w:t>
            </w:r>
            <w:r w:rsidRPr="0096464D">
              <w:rPr>
                <w:sz w:val="22"/>
                <w:szCs w:val="22"/>
              </w:rPr>
              <w:t xml:space="preserve"> многозначные числа, </w:t>
            </w:r>
            <w:r w:rsidRPr="0096464D">
              <w:rPr>
                <w:b/>
                <w:sz w:val="22"/>
                <w:szCs w:val="22"/>
              </w:rPr>
              <w:t>устанавливают</w:t>
            </w:r>
            <w:r w:rsidRPr="0096464D">
              <w:rPr>
                <w:sz w:val="22"/>
                <w:szCs w:val="22"/>
              </w:rPr>
              <w:t xml:space="preserve"> правило, по которому составлена числовая последовательность, </w:t>
            </w:r>
            <w:r w:rsidRPr="0096464D">
              <w:rPr>
                <w:b/>
                <w:sz w:val="22"/>
                <w:szCs w:val="22"/>
              </w:rPr>
              <w:t>продолжают</w:t>
            </w:r>
            <w:r w:rsidRPr="0096464D">
              <w:rPr>
                <w:sz w:val="22"/>
                <w:szCs w:val="22"/>
              </w:rPr>
              <w:t xml:space="preserve"> ее, восстанавливают пропущенные в ней элементы. </w:t>
            </w:r>
            <w:r w:rsidRPr="0096464D">
              <w:rPr>
                <w:b/>
                <w:sz w:val="22"/>
                <w:szCs w:val="22"/>
              </w:rPr>
              <w:t>Представляют</w:t>
            </w:r>
            <w:r w:rsidRPr="0096464D">
              <w:rPr>
                <w:sz w:val="22"/>
                <w:szCs w:val="22"/>
              </w:rPr>
              <w:t xml:space="preserve"> многозначное число в виде суммы разрядных слагаемых.</w:t>
            </w:r>
          </w:p>
        </w:tc>
        <w:tc>
          <w:tcPr>
            <w:tcW w:w="4253" w:type="dxa"/>
            <w:gridSpan w:val="2"/>
          </w:tcPr>
          <w:p w14:paraId="38F3EFE8" w14:textId="77777777" w:rsidR="000E2F2E" w:rsidRPr="0096464D" w:rsidRDefault="000E2F2E" w:rsidP="00DF2191">
            <w:pPr>
              <w:ind w:left="58"/>
              <w:rPr>
                <w:rFonts w:eastAsia="Calibri"/>
                <w:sz w:val="22"/>
                <w:szCs w:val="22"/>
                <w:lang w:eastAsia="en-US"/>
              </w:rPr>
            </w:pPr>
            <w:r w:rsidRPr="0096464D">
              <w:rPr>
                <w:rFonts w:eastAsia="Calibri"/>
                <w:iCs/>
                <w:sz w:val="22"/>
                <w:szCs w:val="22"/>
                <w:lang w:eastAsia="en-US"/>
              </w:rPr>
              <w:t xml:space="preserve">Адекватно оценивать </w:t>
            </w:r>
            <w:r w:rsidRPr="0096464D">
              <w:rPr>
                <w:rFonts w:eastAsia="Calibri"/>
                <w:sz w:val="22"/>
                <w:szCs w:val="22"/>
                <w:lang w:eastAsia="en-US"/>
              </w:rPr>
              <w:t>результаты контрольной работы.</w:t>
            </w:r>
          </w:p>
          <w:p w14:paraId="01477026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Уметь читать, записывать и сравнивать числа.</w:t>
            </w:r>
            <w:r w:rsidRPr="0096464D">
              <w:rPr>
                <w:sz w:val="22"/>
                <w:szCs w:val="22"/>
              </w:rPr>
              <w:t xml:space="preserve"> Уметь представлять многозначное число в виде суммы разрядных слагаемых.</w:t>
            </w:r>
          </w:p>
        </w:tc>
        <w:tc>
          <w:tcPr>
            <w:tcW w:w="5006" w:type="dxa"/>
          </w:tcPr>
          <w:p w14:paraId="2CA6259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7CFDE0A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базовыми предметными понятиями (число, величина, геометрическая фигура) и межпредметными понятиями, отражающими существенные связи и отношения между объектами и процессами.</w:t>
            </w:r>
          </w:p>
          <w:p w14:paraId="329FA21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31196E7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</w:tc>
      </w:tr>
      <w:tr w:rsidR="000E2F2E" w:rsidRPr="0096464D" w14:paraId="63FF12A5" w14:textId="77777777" w:rsidTr="004307A2">
        <w:trPr>
          <w:trHeight w:val="145"/>
        </w:trPr>
        <w:tc>
          <w:tcPr>
            <w:tcW w:w="851" w:type="dxa"/>
          </w:tcPr>
          <w:p w14:paraId="706F3839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75CCD96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Сравнение многозначных чисел.</w:t>
            </w:r>
          </w:p>
        </w:tc>
        <w:tc>
          <w:tcPr>
            <w:tcW w:w="3512" w:type="dxa"/>
            <w:gridSpan w:val="2"/>
          </w:tcPr>
          <w:p w14:paraId="4EBCC6BD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Сравнивают</w:t>
            </w:r>
            <w:r w:rsidRPr="0096464D">
              <w:rPr>
                <w:sz w:val="22"/>
                <w:szCs w:val="22"/>
              </w:rPr>
              <w:t xml:space="preserve"> числа по классам и разрядам. </w:t>
            </w: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устно арифметические действия над числами в пределах сотни и с </w:t>
            </w:r>
            <w:r w:rsidRPr="0096464D">
              <w:rPr>
                <w:sz w:val="22"/>
                <w:szCs w:val="22"/>
              </w:rPr>
              <w:lastRenderedPageBreak/>
              <w:t>большими числами в случаях, легко сводимых к действиям в пределах ста.</w:t>
            </w:r>
          </w:p>
          <w:p w14:paraId="3B2132C7" w14:textId="77777777" w:rsidR="000E2F2E" w:rsidRPr="0096464D" w:rsidRDefault="000E2F2E" w:rsidP="00DF2191">
            <w:pPr>
              <w:ind w:left="122"/>
              <w:rPr>
                <w:sz w:val="22"/>
                <w:szCs w:val="22"/>
              </w:rPr>
            </w:pPr>
          </w:p>
          <w:p w14:paraId="03A5C846" w14:textId="77777777" w:rsidR="000E2F2E" w:rsidRPr="0096464D" w:rsidRDefault="000E2F2E" w:rsidP="00DF2191">
            <w:pPr>
              <w:ind w:left="122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2"/>
          </w:tcPr>
          <w:p w14:paraId="0A00DFF4" w14:textId="77777777" w:rsidR="000E2F2E" w:rsidRPr="0096464D" w:rsidRDefault="000E2F2E" w:rsidP="00206D4F">
            <w:pPr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lastRenderedPageBreak/>
              <w:t>Уметь читать,</w:t>
            </w:r>
          </w:p>
          <w:p w14:paraId="5E9C41CB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записывать и сравнивать числа.</w:t>
            </w:r>
          </w:p>
          <w:p w14:paraId="2B9504C1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</w:p>
          <w:p w14:paraId="0EE42B32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</w:p>
          <w:p w14:paraId="6259D0CA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</w:p>
        </w:tc>
        <w:tc>
          <w:tcPr>
            <w:tcW w:w="5006" w:type="dxa"/>
          </w:tcPr>
          <w:p w14:paraId="2AABB4F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96464D">
              <w:rPr>
                <w:sz w:val="22"/>
                <w:szCs w:val="22"/>
              </w:rPr>
              <w:t xml:space="preserve"> положительное отношение к урокам математики, к обучению, к школе</w:t>
            </w:r>
          </w:p>
          <w:p w14:paraId="184B456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iCs/>
                <w:sz w:val="22"/>
                <w:szCs w:val="22"/>
              </w:rPr>
              <w:t xml:space="preserve"> устанавливать причинно-следственные связи между объектами и </w:t>
            </w:r>
            <w:r w:rsidRPr="0096464D">
              <w:rPr>
                <w:iCs/>
                <w:sz w:val="22"/>
                <w:szCs w:val="22"/>
              </w:rPr>
              <w:lastRenderedPageBreak/>
              <w:t>явлениями, проводить аналогии, делать обобщения.</w:t>
            </w:r>
          </w:p>
          <w:p w14:paraId="1AB30F3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воспринимать и понимать причины успеха/неуспеха в учебной деятельности, конструктивно действовать даже в ситуациях неуспеха</w:t>
            </w:r>
          </w:p>
          <w:p w14:paraId="625B4F5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63096AC0" w14:textId="77777777" w:rsidTr="004307A2">
        <w:trPr>
          <w:trHeight w:val="145"/>
        </w:trPr>
        <w:tc>
          <w:tcPr>
            <w:tcW w:w="851" w:type="dxa"/>
          </w:tcPr>
          <w:p w14:paraId="4B7B2892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4ED040B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Увеличение и уменьшение числа в 10, 100, 1 000 раз. Изменение значения цифры в зависимости от ее места в записи числа.  </w:t>
            </w:r>
          </w:p>
        </w:tc>
        <w:tc>
          <w:tcPr>
            <w:tcW w:w="3512" w:type="dxa"/>
            <w:gridSpan w:val="2"/>
          </w:tcPr>
          <w:p w14:paraId="264F272A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 xml:space="preserve">Проверяют </w:t>
            </w:r>
            <w:r w:rsidRPr="0096464D">
              <w:rPr>
                <w:sz w:val="22"/>
                <w:szCs w:val="22"/>
              </w:rPr>
              <w:t xml:space="preserve">правильность </w:t>
            </w:r>
          </w:p>
          <w:p w14:paraId="459E2DB4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выполненных вычислений,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арифметическим способом, выполнять увеличение и уменьшение числа в 10,100, </w:t>
            </w:r>
          </w:p>
          <w:p w14:paraId="604C3C1D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1 000 раз. </w:t>
            </w:r>
            <w:r w:rsidRPr="0096464D">
              <w:rPr>
                <w:b/>
                <w:sz w:val="22"/>
                <w:szCs w:val="22"/>
              </w:rPr>
              <w:t>Используют</w:t>
            </w:r>
            <w:r w:rsidRPr="0096464D">
              <w:rPr>
                <w:sz w:val="22"/>
                <w:szCs w:val="22"/>
              </w:rPr>
              <w:t xml:space="preserve"> математическую терминологию при записи и выполнении арифметического действия (сложения и вычитания, умножения, деления).</w:t>
            </w:r>
          </w:p>
        </w:tc>
        <w:tc>
          <w:tcPr>
            <w:tcW w:w="4253" w:type="dxa"/>
            <w:gridSpan w:val="2"/>
          </w:tcPr>
          <w:p w14:paraId="67AB09B0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Уметь увеличивать и уменьшать числа в 10,100,1000 раз, уметь устанавливать связь между компонентами и результатами действий. Уметь решать геометрические задачи.</w:t>
            </w:r>
          </w:p>
        </w:tc>
        <w:tc>
          <w:tcPr>
            <w:tcW w:w="5006" w:type="dxa"/>
          </w:tcPr>
          <w:p w14:paraId="279F870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математики.</w:t>
            </w:r>
          </w:p>
          <w:p w14:paraId="2E0B9BB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  <w:p w14:paraId="0E62821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7425A3C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</w:tc>
      </w:tr>
      <w:tr w:rsidR="000E2F2E" w:rsidRPr="0096464D" w14:paraId="693D78B1" w14:textId="77777777" w:rsidTr="004307A2">
        <w:trPr>
          <w:trHeight w:val="145"/>
        </w:trPr>
        <w:tc>
          <w:tcPr>
            <w:tcW w:w="851" w:type="dxa"/>
          </w:tcPr>
          <w:p w14:paraId="7B513704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75B88A8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Выделение в числе  общего количества единиц любого разряда.</w:t>
            </w:r>
          </w:p>
        </w:tc>
        <w:tc>
          <w:tcPr>
            <w:tcW w:w="3512" w:type="dxa"/>
            <w:gridSpan w:val="2"/>
          </w:tcPr>
          <w:p w14:paraId="43A7B42A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Группируют</w:t>
            </w:r>
            <w:r w:rsidRPr="0096464D">
              <w:rPr>
                <w:sz w:val="22"/>
                <w:szCs w:val="22"/>
              </w:rPr>
              <w:t xml:space="preserve"> числа по заданному или самостоятельно установленному признаку, </w:t>
            </w:r>
            <w:r w:rsidRPr="0096464D">
              <w:rPr>
                <w:b/>
                <w:sz w:val="22"/>
                <w:szCs w:val="22"/>
              </w:rPr>
              <w:t>находят</w:t>
            </w:r>
            <w:r w:rsidRPr="0096464D">
              <w:rPr>
                <w:sz w:val="22"/>
                <w:szCs w:val="22"/>
              </w:rPr>
              <w:t xml:space="preserve"> несколько вариантов группировки. </w:t>
            </w:r>
            <w:r w:rsidRPr="0096464D">
              <w:rPr>
                <w:b/>
                <w:sz w:val="22"/>
                <w:szCs w:val="22"/>
              </w:rPr>
              <w:t xml:space="preserve">Знают </w:t>
            </w:r>
            <w:r w:rsidRPr="0096464D">
              <w:rPr>
                <w:sz w:val="22"/>
                <w:szCs w:val="22"/>
              </w:rPr>
              <w:t xml:space="preserve">последовательность чисел в пределах 100 000. </w:t>
            </w:r>
            <w:r w:rsidRPr="0096464D">
              <w:rPr>
                <w:b/>
                <w:sz w:val="22"/>
                <w:szCs w:val="22"/>
              </w:rPr>
              <w:t>Умеют</w:t>
            </w:r>
            <w:r w:rsidRPr="0096464D">
              <w:rPr>
                <w:sz w:val="22"/>
                <w:szCs w:val="22"/>
              </w:rPr>
              <w:t xml:space="preserve"> читать, записывать и сравнивать числа в пределах 1 000 000, находить общее количество единиц какого-либо разряда в многозначном числе.</w:t>
            </w:r>
          </w:p>
        </w:tc>
        <w:tc>
          <w:tcPr>
            <w:tcW w:w="4253" w:type="dxa"/>
            <w:gridSpan w:val="2"/>
          </w:tcPr>
          <w:p w14:paraId="13B7759E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Уметь находить количество единиц какого-либо разряда.</w:t>
            </w:r>
          </w:p>
        </w:tc>
        <w:tc>
          <w:tcPr>
            <w:tcW w:w="5006" w:type="dxa"/>
          </w:tcPr>
          <w:p w14:paraId="0027F76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мотивы учебной деятельности и личностного смысла учения.</w:t>
            </w:r>
          </w:p>
          <w:p w14:paraId="184A1AE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6DF7FC5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5D999D8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принимать участие в определении общей цели и путей её достижения.</w:t>
            </w:r>
          </w:p>
        </w:tc>
      </w:tr>
      <w:tr w:rsidR="000E2F2E" w:rsidRPr="0096464D" w14:paraId="6A6C7EDF" w14:textId="77777777" w:rsidTr="004307A2">
        <w:trPr>
          <w:trHeight w:val="145"/>
        </w:trPr>
        <w:tc>
          <w:tcPr>
            <w:tcW w:w="851" w:type="dxa"/>
          </w:tcPr>
          <w:p w14:paraId="764C1C07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60DC30CD" w14:textId="77777777" w:rsidR="000E2F2E" w:rsidRPr="0096464D" w:rsidRDefault="000E2F2E" w:rsidP="00DF2191">
            <w:pPr>
              <w:ind w:left="129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Класс миллионов и класс миллиардов.</w:t>
            </w:r>
          </w:p>
        </w:tc>
        <w:tc>
          <w:tcPr>
            <w:tcW w:w="3512" w:type="dxa"/>
            <w:gridSpan w:val="2"/>
          </w:tcPr>
          <w:p w14:paraId="7A4916D7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Изучают</w:t>
            </w:r>
            <w:r w:rsidRPr="0096464D">
              <w:rPr>
                <w:sz w:val="22"/>
                <w:szCs w:val="22"/>
              </w:rPr>
              <w:t xml:space="preserve"> класс миллионов, класс миллиардов, последовательность </w:t>
            </w:r>
            <w:r w:rsidRPr="0096464D">
              <w:rPr>
                <w:sz w:val="22"/>
                <w:szCs w:val="22"/>
              </w:rPr>
              <w:lastRenderedPageBreak/>
              <w:t xml:space="preserve">чисел в пределах 1 000 000. </w:t>
            </w:r>
            <w:r w:rsidRPr="0096464D">
              <w:rPr>
                <w:b/>
                <w:sz w:val="22"/>
                <w:szCs w:val="22"/>
              </w:rPr>
              <w:t>Читают</w:t>
            </w:r>
            <w:r w:rsidRPr="0096464D">
              <w:rPr>
                <w:sz w:val="22"/>
                <w:szCs w:val="22"/>
              </w:rPr>
              <w:t xml:space="preserve">, </w:t>
            </w:r>
            <w:r w:rsidRPr="0096464D">
              <w:rPr>
                <w:b/>
                <w:sz w:val="22"/>
                <w:szCs w:val="22"/>
              </w:rPr>
              <w:t>записывают</w:t>
            </w:r>
            <w:r w:rsidRPr="0096464D">
              <w:rPr>
                <w:sz w:val="22"/>
                <w:szCs w:val="22"/>
              </w:rPr>
              <w:t xml:space="preserve"> и </w:t>
            </w:r>
            <w:r w:rsidRPr="0096464D">
              <w:rPr>
                <w:b/>
                <w:sz w:val="22"/>
                <w:szCs w:val="22"/>
              </w:rPr>
              <w:t>сравнивают</w:t>
            </w:r>
            <w:r w:rsidRPr="0096464D">
              <w:rPr>
                <w:sz w:val="22"/>
                <w:szCs w:val="22"/>
              </w:rPr>
              <w:t xml:space="preserve"> числа в пределах 1 000 000.</w:t>
            </w:r>
          </w:p>
        </w:tc>
        <w:tc>
          <w:tcPr>
            <w:tcW w:w="4253" w:type="dxa"/>
            <w:gridSpan w:val="2"/>
          </w:tcPr>
          <w:p w14:paraId="60FE254C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lastRenderedPageBreak/>
              <w:t xml:space="preserve">Знать класс миллионов, класс миллиардов, последовательность чисел </w:t>
            </w:r>
            <w:r w:rsidRPr="0096464D">
              <w:rPr>
                <w:spacing w:val="3"/>
                <w:sz w:val="22"/>
                <w:szCs w:val="22"/>
              </w:rPr>
              <w:lastRenderedPageBreak/>
              <w:t>в пределах 100000.</w:t>
            </w:r>
          </w:p>
          <w:p w14:paraId="10E9C3BB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</w:p>
          <w:p w14:paraId="73069EB8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</w:p>
          <w:p w14:paraId="6003E51D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</w:p>
          <w:p w14:paraId="10797583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</w:p>
          <w:p w14:paraId="1E9DCC41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</w:p>
          <w:p w14:paraId="26B18CCB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</w:p>
          <w:p w14:paraId="0472FD8C" w14:textId="77777777" w:rsidR="000E2F2E" w:rsidRPr="0096464D" w:rsidRDefault="000E2F2E" w:rsidP="00DF2191">
            <w:pPr>
              <w:ind w:left="58"/>
              <w:rPr>
                <w:color w:val="FF0000"/>
                <w:sz w:val="22"/>
                <w:szCs w:val="22"/>
              </w:rPr>
            </w:pPr>
          </w:p>
        </w:tc>
        <w:tc>
          <w:tcPr>
            <w:tcW w:w="5006" w:type="dxa"/>
          </w:tcPr>
          <w:p w14:paraId="4A75A75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учебному материалу, к овладению новыми </w:t>
            </w:r>
            <w:r w:rsidRPr="0096464D">
              <w:rPr>
                <w:sz w:val="22"/>
                <w:szCs w:val="22"/>
              </w:rPr>
              <w:lastRenderedPageBreak/>
              <w:t>способами познания, к исследовательской и поисковой деятельности в области математики</w:t>
            </w:r>
          </w:p>
          <w:p w14:paraId="1EA2B43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признакам.</w:t>
            </w:r>
          </w:p>
          <w:p w14:paraId="62E961F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воспринимать и понимать причины успеха/неуспеха в учебной деятельности, конструктивно действовать даже в ситуациях неуспеха.</w:t>
            </w:r>
          </w:p>
          <w:p w14:paraId="2E616BA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0E408B9A" w14:textId="77777777" w:rsidTr="004307A2">
        <w:trPr>
          <w:trHeight w:val="145"/>
        </w:trPr>
        <w:tc>
          <w:tcPr>
            <w:tcW w:w="851" w:type="dxa"/>
          </w:tcPr>
          <w:p w14:paraId="5F4C2599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074B50B4" w14:textId="77777777" w:rsidR="000E2F2E" w:rsidRPr="0096464D" w:rsidRDefault="000E2F2E" w:rsidP="00DF2191">
            <w:pPr>
              <w:ind w:left="129"/>
              <w:rPr>
                <w:i/>
                <w:sz w:val="22"/>
                <w:szCs w:val="22"/>
              </w:rPr>
            </w:pPr>
            <w:r w:rsidRPr="0096464D">
              <w:rPr>
                <w:i/>
                <w:sz w:val="22"/>
                <w:szCs w:val="22"/>
              </w:rPr>
              <w:t>Проект «Наш город (село)».</w:t>
            </w:r>
          </w:p>
        </w:tc>
        <w:tc>
          <w:tcPr>
            <w:tcW w:w="3512" w:type="dxa"/>
            <w:gridSpan w:val="2"/>
          </w:tcPr>
          <w:p w14:paraId="6F63AF01" w14:textId="77777777" w:rsidR="000E2F2E" w:rsidRPr="0096464D" w:rsidRDefault="000E2F2E" w:rsidP="00206D4F">
            <w:pPr>
              <w:rPr>
                <w:b/>
                <w:sz w:val="22"/>
                <w:szCs w:val="22"/>
              </w:rPr>
            </w:pPr>
            <w:r w:rsidRPr="0096464D">
              <w:rPr>
                <w:b/>
                <w:iCs/>
                <w:sz w:val="22"/>
                <w:szCs w:val="22"/>
              </w:rPr>
              <w:t>Выступают</w:t>
            </w:r>
            <w:r w:rsidRPr="0096464D">
              <w:rPr>
                <w:iCs/>
                <w:sz w:val="22"/>
                <w:szCs w:val="22"/>
              </w:rPr>
              <w:t xml:space="preserve"> с подготовленными сообщениями, </w:t>
            </w:r>
            <w:r w:rsidRPr="0096464D">
              <w:rPr>
                <w:b/>
                <w:iCs/>
                <w:sz w:val="22"/>
                <w:szCs w:val="22"/>
              </w:rPr>
              <w:t>иллюстрируют</w:t>
            </w:r>
            <w:r w:rsidRPr="0096464D">
              <w:rPr>
                <w:iCs/>
                <w:sz w:val="22"/>
                <w:szCs w:val="22"/>
              </w:rPr>
              <w:t xml:space="preserve">  их наглядными материалами; </w:t>
            </w:r>
            <w:r w:rsidRPr="0096464D">
              <w:rPr>
                <w:b/>
                <w:iCs/>
                <w:sz w:val="22"/>
                <w:szCs w:val="22"/>
              </w:rPr>
              <w:t>обсуждают</w:t>
            </w:r>
            <w:r w:rsidRPr="0096464D">
              <w:rPr>
                <w:iCs/>
                <w:sz w:val="22"/>
                <w:szCs w:val="22"/>
              </w:rPr>
              <w:t xml:space="preserve"> выступления учащихся; </w:t>
            </w:r>
            <w:r w:rsidRPr="0096464D">
              <w:rPr>
                <w:b/>
                <w:iCs/>
                <w:sz w:val="22"/>
                <w:szCs w:val="22"/>
              </w:rPr>
              <w:t>оценивают</w:t>
            </w:r>
            <w:r w:rsidRPr="0096464D">
              <w:rPr>
                <w:iCs/>
                <w:sz w:val="22"/>
                <w:szCs w:val="22"/>
              </w:rPr>
              <w:t xml:space="preserve"> свои достижения и достижения других учащихся.</w:t>
            </w:r>
          </w:p>
        </w:tc>
        <w:tc>
          <w:tcPr>
            <w:tcW w:w="4253" w:type="dxa"/>
            <w:gridSpan w:val="2"/>
          </w:tcPr>
          <w:p w14:paraId="5E3D9A3E" w14:textId="77777777" w:rsidR="000E2F2E" w:rsidRPr="0096464D" w:rsidRDefault="000E2F2E" w:rsidP="00DF2191">
            <w:pPr>
              <w:autoSpaceDE w:val="0"/>
              <w:autoSpaceDN w:val="0"/>
              <w:adjustRightInd w:val="0"/>
              <w:ind w:left="58"/>
              <w:rPr>
                <w:rFonts w:eastAsia="Calibri"/>
                <w:sz w:val="22"/>
                <w:szCs w:val="22"/>
                <w:lang w:eastAsia="en-US"/>
              </w:rPr>
            </w:pPr>
            <w:r w:rsidRPr="0096464D">
              <w:rPr>
                <w:rFonts w:eastAsia="Calibri"/>
                <w:i/>
                <w:sz w:val="22"/>
                <w:szCs w:val="22"/>
                <w:lang w:eastAsia="en-US"/>
              </w:rPr>
              <w:t xml:space="preserve">Представлять </w:t>
            </w:r>
            <w:r w:rsidRPr="0096464D">
              <w:rPr>
                <w:rFonts w:eastAsia="Calibri"/>
                <w:sz w:val="22"/>
                <w:szCs w:val="22"/>
                <w:lang w:eastAsia="en-US"/>
              </w:rPr>
              <w:t>результаты проектной деятельности. Формировать адекватную</w:t>
            </w:r>
          </w:p>
          <w:p w14:paraId="7C53377A" w14:textId="77777777" w:rsidR="000E2F2E" w:rsidRPr="0096464D" w:rsidRDefault="000E2F2E" w:rsidP="00DF2191">
            <w:pPr>
              <w:autoSpaceDE w:val="0"/>
              <w:autoSpaceDN w:val="0"/>
              <w:adjustRightInd w:val="0"/>
              <w:spacing w:line="256" w:lineRule="auto"/>
              <w:ind w:left="58"/>
              <w:rPr>
                <w:iCs/>
                <w:sz w:val="22"/>
                <w:szCs w:val="22"/>
              </w:rPr>
            </w:pPr>
            <w:r w:rsidRPr="0096464D">
              <w:rPr>
                <w:rFonts w:eastAsia="Calibri"/>
                <w:sz w:val="22"/>
                <w:szCs w:val="22"/>
                <w:lang w:eastAsia="en-US"/>
              </w:rPr>
              <w:t>оценку своих достижений</w:t>
            </w:r>
          </w:p>
          <w:p w14:paraId="1F84464C" w14:textId="77777777" w:rsidR="000E2F2E" w:rsidRPr="0096464D" w:rsidRDefault="000E2F2E" w:rsidP="00DF2191">
            <w:pPr>
              <w:ind w:left="58"/>
              <w:rPr>
                <w:color w:val="FF0000"/>
                <w:sz w:val="22"/>
                <w:szCs w:val="22"/>
              </w:rPr>
            </w:pPr>
          </w:p>
        </w:tc>
        <w:tc>
          <w:tcPr>
            <w:tcW w:w="5006" w:type="dxa"/>
          </w:tcPr>
          <w:p w14:paraId="3089989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понимание</w:t>
            </w:r>
            <w:r w:rsidRPr="0096464D">
              <w:rPr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>
              <w:rPr>
                <w:iCs/>
                <w:sz w:val="22"/>
                <w:szCs w:val="22"/>
              </w:rPr>
              <w:t>умение</w:t>
            </w:r>
            <w:r w:rsidRPr="0096464D">
              <w:rPr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явлений.</w:t>
            </w:r>
          </w:p>
          <w:p w14:paraId="29AECD0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различные способы поиска (в справочных источниках и открытом учебном информационном пространстве Интернета), сбора, обработки, анализа, организации, передачи информации в соответствии с коммуникативными и познавательными задачами учебного предмета «Математика»: представлять информацию в таблице, на столбчатой диаграмме, как видео и графические изображения, модели геометрических фигур, готовить своё выступление и выступать.</w:t>
            </w:r>
          </w:p>
          <w:p w14:paraId="31FCD4B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iCs/>
                <w:sz w:val="22"/>
                <w:szCs w:val="22"/>
              </w:rPr>
              <w:t xml:space="preserve"> находить несколько способов действий при решении учебной задачи, оценивать их и выбирать наиболее рациональный.</w:t>
            </w:r>
          </w:p>
          <w:p w14:paraId="4B7979C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признавать возможность существования различных точек зрения, согласовывать свою точку зрения с позицией участников, работающих в группе, в паре, </w:t>
            </w:r>
            <w:r w:rsidRPr="0096464D">
              <w:rPr>
                <w:sz w:val="22"/>
                <w:szCs w:val="22"/>
              </w:rPr>
              <w:lastRenderedPageBreak/>
              <w:t>корректно и аргументированно, с использованием математической терминологии и математических знаний отстаивать свою позицию.</w:t>
            </w:r>
          </w:p>
        </w:tc>
      </w:tr>
      <w:tr w:rsidR="000E2F2E" w:rsidRPr="0096464D" w14:paraId="1F95B15C" w14:textId="77777777" w:rsidTr="004307A2">
        <w:trPr>
          <w:trHeight w:val="145"/>
        </w:trPr>
        <w:tc>
          <w:tcPr>
            <w:tcW w:w="851" w:type="dxa"/>
          </w:tcPr>
          <w:p w14:paraId="5D38460C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52E40F8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Что узнали. Чему научились.</w:t>
            </w:r>
            <w:r>
              <w:rPr>
                <w:sz w:val="22"/>
                <w:szCs w:val="22"/>
              </w:rPr>
              <w:t xml:space="preserve"> Подготовка к контрольной работе.</w:t>
            </w:r>
          </w:p>
        </w:tc>
        <w:tc>
          <w:tcPr>
            <w:tcW w:w="3512" w:type="dxa"/>
            <w:gridSpan w:val="2"/>
          </w:tcPr>
          <w:p w14:paraId="12358238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Читают</w:t>
            </w:r>
            <w:r w:rsidRPr="0096464D">
              <w:rPr>
                <w:sz w:val="22"/>
                <w:szCs w:val="22"/>
              </w:rPr>
              <w:t xml:space="preserve"> и </w:t>
            </w:r>
            <w:r w:rsidRPr="0096464D">
              <w:rPr>
                <w:b/>
                <w:sz w:val="22"/>
                <w:szCs w:val="22"/>
              </w:rPr>
              <w:t>записывают</w:t>
            </w:r>
            <w:r w:rsidRPr="0096464D">
              <w:rPr>
                <w:sz w:val="22"/>
                <w:szCs w:val="22"/>
              </w:rPr>
              <w:t xml:space="preserve"> многозначные числа,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 видов; </w:t>
            </w:r>
            <w:r w:rsidRPr="0096464D">
              <w:rPr>
                <w:b/>
                <w:sz w:val="22"/>
                <w:szCs w:val="22"/>
              </w:rPr>
              <w:t>развивают</w:t>
            </w:r>
            <w:r w:rsidRPr="0096464D">
              <w:rPr>
                <w:sz w:val="22"/>
                <w:szCs w:val="22"/>
              </w:rPr>
              <w:t xml:space="preserve"> логическое мышление;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вычислительные навыки.</w:t>
            </w:r>
          </w:p>
        </w:tc>
        <w:tc>
          <w:tcPr>
            <w:tcW w:w="4253" w:type="dxa"/>
            <w:gridSpan w:val="2"/>
          </w:tcPr>
          <w:p w14:paraId="29D16AB3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Научатся читать и записывать числа, состоящие из единиц </w:t>
            </w:r>
            <w:r w:rsidRPr="0096464D">
              <w:rPr>
                <w:sz w:val="22"/>
                <w:szCs w:val="22"/>
                <w:lang w:val="en-US"/>
              </w:rPr>
              <w:t>III</w:t>
            </w:r>
            <w:r w:rsidRPr="0096464D">
              <w:rPr>
                <w:sz w:val="22"/>
                <w:szCs w:val="22"/>
              </w:rPr>
              <w:t xml:space="preserve"> и </w:t>
            </w:r>
            <w:r w:rsidRPr="0096464D">
              <w:rPr>
                <w:sz w:val="22"/>
                <w:szCs w:val="22"/>
                <w:lang w:val="en-US"/>
              </w:rPr>
              <w:t>IV</w:t>
            </w:r>
            <w:r w:rsidRPr="0096464D">
              <w:rPr>
                <w:sz w:val="22"/>
                <w:szCs w:val="22"/>
              </w:rPr>
              <w:t xml:space="preserve"> классов; аргументировать свою точку зрения и подтверждать аргументы фактами; выстраивать логическую цепь рассуждений; выбирать наиболее эффективные способы решения задач.</w:t>
            </w:r>
          </w:p>
        </w:tc>
        <w:tc>
          <w:tcPr>
            <w:tcW w:w="5006" w:type="dxa"/>
          </w:tcPr>
          <w:p w14:paraId="61F70C0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понимание</w:t>
            </w:r>
            <w:r w:rsidRPr="0096464D">
              <w:rPr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>
              <w:rPr>
                <w:iCs/>
                <w:sz w:val="22"/>
                <w:szCs w:val="22"/>
              </w:rPr>
              <w:t>умение</w:t>
            </w:r>
            <w:r w:rsidRPr="0096464D">
              <w:rPr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явлений.</w:t>
            </w:r>
          </w:p>
          <w:p w14:paraId="5D95287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задачами.</w:t>
            </w:r>
          </w:p>
          <w:p w14:paraId="3E3DE80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67FAE7A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принимать участие в определении общей цели и путей её достижения.</w:t>
            </w:r>
          </w:p>
        </w:tc>
      </w:tr>
      <w:tr w:rsidR="000E2F2E" w:rsidRPr="0096464D" w14:paraId="7A8B011A" w14:textId="77777777" w:rsidTr="004307A2">
        <w:trPr>
          <w:trHeight w:val="145"/>
        </w:trPr>
        <w:tc>
          <w:tcPr>
            <w:tcW w:w="851" w:type="dxa"/>
          </w:tcPr>
          <w:p w14:paraId="4CC1D908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43AFF41A" w14:textId="77777777" w:rsidR="000E2F2E" w:rsidRPr="0096464D" w:rsidRDefault="000E2F2E" w:rsidP="00DF2191">
            <w:pPr>
              <w:ind w:left="129"/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 xml:space="preserve">Контрольная работа </w:t>
            </w:r>
            <w:r>
              <w:rPr>
                <w:b/>
                <w:sz w:val="22"/>
                <w:szCs w:val="22"/>
              </w:rPr>
              <w:t>№1</w:t>
            </w:r>
            <w:r w:rsidRPr="0096464D">
              <w:rPr>
                <w:b/>
                <w:sz w:val="22"/>
                <w:szCs w:val="22"/>
              </w:rPr>
              <w:t xml:space="preserve"> по </w:t>
            </w:r>
            <w:r>
              <w:rPr>
                <w:b/>
                <w:sz w:val="22"/>
                <w:szCs w:val="22"/>
              </w:rPr>
              <w:t>теме</w:t>
            </w:r>
            <w:r w:rsidRPr="0096464D">
              <w:rPr>
                <w:b/>
                <w:sz w:val="22"/>
                <w:szCs w:val="22"/>
              </w:rPr>
              <w:t xml:space="preserve"> «Числа, которые больше 1000. Нумерация многозначных чисел».</w:t>
            </w:r>
          </w:p>
        </w:tc>
        <w:tc>
          <w:tcPr>
            <w:tcW w:w="3512" w:type="dxa"/>
            <w:gridSpan w:val="2"/>
          </w:tcPr>
          <w:p w14:paraId="50346E60" w14:textId="77777777" w:rsidR="000E2F2E" w:rsidRPr="0096464D" w:rsidRDefault="000E2F2E" w:rsidP="00206D4F">
            <w:pPr>
              <w:rPr>
                <w:sz w:val="22"/>
                <w:szCs w:val="22"/>
                <w:lang w:eastAsia="en-US"/>
              </w:rPr>
            </w:pPr>
            <w:r w:rsidRPr="0096464D">
              <w:rPr>
                <w:b/>
                <w:sz w:val="22"/>
                <w:szCs w:val="22"/>
                <w:lang w:eastAsia="en-US"/>
              </w:rPr>
              <w:t>Выполняют</w:t>
            </w:r>
            <w:r w:rsidRPr="0096464D">
              <w:rPr>
                <w:sz w:val="22"/>
                <w:szCs w:val="22"/>
                <w:lang w:eastAsia="en-US"/>
              </w:rPr>
              <w:t xml:space="preserve"> контрольную работу по материалам КИМов.</w:t>
            </w:r>
          </w:p>
        </w:tc>
        <w:tc>
          <w:tcPr>
            <w:tcW w:w="4253" w:type="dxa"/>
            <w:gridSpan w:val="2"/>
          </w:tcPr>
          <w:p w14:paraId="067B260E" w14:textId="77777777" w:rsidR="000E2F2E" w:rsidRPr="0096464D" w:rsidRDefault="000E2F2E" w:rsidP="00DF2191">
            <w:pPr>
              <w:ind w:left="58"/>
              <w:rPr>
                <w:sz w:val="22"/>
                <w:szCs w:val="22"/>
                <w:lang w:eastAsia="en-US"/>
              </w:rPr>
            </w:pPr>
            <w:r w:rsidRPr="0096464D">
              <w:rPr>
                <w:sz w:val="22"/>
                <w:szCs w:val="22"/>
                <w:lang w:eastAsia="en-US"/>
              </w:rPr>
              <w:t>Применять полученные знания при выполнении заданий контрольной работы.</w:t>
            </w:r>
          </w:p>
        </w:tc>
        <w:tc>
          <w:tcPr>
            <w:tcW w:w="5006" w:type="dxa"/>
          </w:tcPr>
          <w:p w14:paraId="3D6F9E0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успешности; умение выполнять самостоятельную деятельность, осознание личной ответственности за её результат.</w:t>
            </w:r>
          </w:p>
          <w:p w14:paraId="7E0D920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 w:rsidRPr="0096464D">
              <w:rPr>
                <w:sz w:val="22"/>
                <w:szCs w:val="22"/>
              </w:rPr>
              <w:t>владеть логическими действиями сравнения, анализа, синтеза, обобщения,</w:t>
            </w:r>
            <w:r w:rsidRPr="0096464D">
              <w:rPr>
                <w:iCs/>
                <w:sz w:val="22"/>
                <w:szCs w:val="22"/>
              </w:rPr>
              <w:t xml:space="preserve"> делать на этой основе выводы; </w:t>
            </w:r>
          </w:p>
          <w:p w14:paraId="69A83EE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768229D0" w14:textId="77777777" w:rsidR="000E2F2E" w:rsidRPr="0096464D" w:rsidRDefault="000E2F2E" w:rsidP="00DF2191">
            <w:pPr>
              <w:rPr>
                <w:sz w:val="22"/>
                <w:szCs w:val="22"/>
              </w:rPr>
            </w:pPr>
          </w:p>
        </w:tc>
      </w:tr>
      <w:tr w:rsidR="00DF2191" w:rsidRPr="0096464D" w14:paraId="072AB770" w14:textId="77777777" w:rsidTr="004307A2">
        <w:trPr>
          <w:trHeight w:val="145"/>
        </w:trPr>
        <w:tc>
          <w:tcPr>
            <w:tcW w:w="16019" w:type="dxa"/>
            <w:gridSpan w:val="7"/>
          </w:tcPr>
          <w:p w14:paraId="41B63C0E" w14:textId="77777777" w:rsidR="00DF2191" w:rsidRPr="0096464D" w:rsidRDefault="00DF2191" w:rsidP="00DF2191">
            <w:pPr>
              <w:jc w:val="center"/>
              <w:rPr>
                <w:rFonts w:eastAsia="Calibri"/>
                <w:bCs/>
                <w:i/>
                <w:iCs/>
                <w:sz w:val="22"/>
                <w:szCs w:val="22"/>
              </w:rPr>
            </w:pPr>
            <w:r w:rsidRPr="0096464D">
              <w:rPr>
                <w:b/>
                <w:bCs/>
                <w:sz w:val="22"/>
                <w:szCs w:val="22"/>
              </w:rPr>
              <w:t>Раздел 3. Числа, которые больше 1000. Величины. (13 часов)</w:t>
            </w:r>
          </w:p>
        </w:tc>
      </w:tr>
      <w:tr w:rsidR="000E2F2E" w:rsidRPr="0096464D" w14:paraId="71226EE0" w14:textId="77777777" w:rsidTr="004307A2">
        <w:trPr>
          <w:trHeight w:val="145"/>
        </w:trPr>
        <w:tc>
          <w:tcPr>
            <w:tcW w:w="851" w:type="dxa"/>
          </w:tcPr>
          <w:p w14:paraId="0CCBE8B5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05AB10E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Анализ контрольной работы. Единица длины - километр. Таблица единиц длины.</w:t>
            </w:r>
          </w:p>
        </w:tc>
        <w:tc>
          <w:tcPr>
            <w:tcW w:w="3512" w:type="dxa"/>
            <w:gridSpan w:val="2"/>
          </w:tcPr>
          <w:p w14:paraId="0EB3C9F5" w14:textId="77777777" w:rsidR="000E2F2E" w:rsidRPr="0096464D" w:rsidRDefault="000E2F2E" w:rsidP="00206D4F">
            <w:pPr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</w:pPr>
            <w:r w:rsidRPr="0096464D">
              <w:rPr>
                <w:rFonts w:eastAsia="Courier New"/>
                <w:b/>
                <w:bCs/>
                <w:spacing w:val="-2"/>
                <w:sz w:val="22"/>
                <w:szCs w:val="22"/>
                <w:lang w:eastAsia="en-US" w:bidi="ru-RU"/>
              </w:rPr>
              <w:t>Анализируют</w:t>
            </w:r>
            <w:r w:rsidRPr="0096464D"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  <w:t xml:space="preserve"> свою работу, </w:t>
            </w:r>
            <w:r w:rsidRPr="0096464D">
              <w:rPr>
                <w:rFonts w:eastAsia="Courier New"/>
                <w:b/>
                <w:bCs/>
                <w:spacing w:val="-2"/>
                <w:sz w:val="22"/>
                <w:szCs w:val="22"/>
                <w:lang w:eastAsia="en-US" w:bidi="ru-RU"/>
              </w:rPr>
              <w:t>выполняют</w:t>
            </w:r>
            <w:r w:rsidRPr="0096464D"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  <w:t xml:space="preserve"> работу над ошибками.</w:t>
            </w:r>
          </w:p>
          <w:p w14:paraId="2257684A" w14:textId="77777777" w:rsidR="000E2F2E" w:rsidRPr="0096464D" w:rsidRDefault="000E2F2E" w:rsidP="00206D4F">
            <w:pPr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Изучают</w:t>
            </w:r>
            <w:r w:rsidRPr="0096464D">
              <w:rPr>
                <w:sz w:val="22"/>
                <w:szCs w:val="22"/>
              </w:rPr>
              <w:t xml:space="preserve"> единицы длины. </w:t>
            </w:r>
            <w:r w:rsidRPr="0096464D">
              <w:rPr>
                <w:b/>
                <w:sz w:val="22"/>
                <w:szCs w:val="22"/>
              </w:rPr>
              <w:t>Сравнивают</w:t>
            </w:r>
            <w:r w:rsidRPr="0096464D">
              <w:rPr>
                <w:sz w:val="22"/>
                <w:szCs w:val="22"/>
              </w:rPr>
              <w:t xml:space="preserve"> величины по их числовым значениям, </w:t>
            </w:r>
            <w:r w:rsidRPr="0096464D">
              <w:rPr>
                <w:b/>
                <w:sz w:val="22"/>
                <w:szCs w:val="22"/>
              </w:rPr>
              <w:t>выражают</w:t>
            </w:r>
            <w:r w:rsidRPr="0096464D">
              <w:rPr>
                <w:sz w:val="22"/>
                <w:szCs w:val="22"/>
              </w:rPr>
              <w:t xml:space="preserve"> данные величины в различных единицах.</w:t>
            </w:r>
          </w:p>
        </w:tc>
        <w:tc>
          <w:tcPr>
            <w:tcW w:w="4253" w:type="dxa"/>
            <w:gridSpan w:val="2"/>
          </w:tcPr>
          <w:p w14:paraId="0E489FC6" w14:textId="77777777" w:rsidR="000E2F2E" w:rsidRPr="0096464D" w:rsidRDefault="000E2F2E" w:rsidP="00DF2191">
            <w:pPr>
              <w:ind w:left="58"/>
              <w:rPr>
                <w:rFonts w:eastAsia="Calibri"/>
                <w:sz w:val="22"/>
                <w:szCs w:val="22"/>
                <w:lang w:eastAsia="en-US"/>
              </w:rPr>
            </w:pPr>
            <w:r w:rsidRPr="0096464D">
              <w:rPr>
                <w:rFonts w:eastAsia="Calibri"/>
                <w:iCs/>
                <w:sz w:val="22"/>
                <w:szCs w:val="22"/>
                <w:lang w:eastAsia="en-US"/>
              </w:rPr>
              <w:t xml:space="preserve">Адекватно оценивать </w:t>
            </w:r>
            <w:r w:rsidRPr="0096464D">
              <w:rPr>
                <w:rFonts w:eastAsia="Calibri"/>
                <w:sz w:val="22"/>
                <w:szCs w:val="22"/>
                <w:lang w:eastAsia="en-US"/>
              </w:rPr>
              <w:t>результаты контрольной работы.</w:t>
            </w:r>
          </w:p>
          <w:p w14:paraId="13262DF3" w14:textId="77777777" w:rsidR="000E2F2E" w:rsidRPr="0096464D" w:rsidRDefault="000E2F2E" w:rsidP="00DF2191">
            <w:pPr>
              <w:ind w:left="58"/>
              <w:rPr>
                <w:b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Знать единицы длины. Уметь сравнивать величины по их числовым значениям, выражать данные величины в различных единицах.</w:t>
            </w:r>
          </w:p>
        </w:tc>
        <w:tc>
          <w:tcPr>
            <w:tcW w:w="5006" w:type="dxa"/>
          </w:tcPr>
          <w:p w14:paraId="3ABD6D8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успешности.</w:t>
            </w:r>
          </w:p>
          <w:p w14:paraId="10200BB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базовыми предметными понятиями (число, величина, геометрическая фигура) и межпредметными понятиями, отражающими существенные связи и отношения </w:t>
            </w:r>
            <w:r w:rsidRPr="0096464D">
              <w:rPr>
                <w:sz w:val="22"/>
                <w:szCs w:val="22"/>
              </w:rPr>
              <w:lastRenderedPageBreak/>
              <w:t>между объектами и процессами.</w:t>
            </w:r>
          </w:p>
          <w:p w14:paraId="386D66D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воспринимать и понимать причины успеха/неуспеха в учебной деятельности, конструктивно действовать даже в ситуациях неуспеха.</w:t>
            </w:r>
          </w:p>
          <w:p w14:paraId="580FCC6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16A9E3E6" w14:textId="77777777" w:rsidTr="004307A2">
        <w:trPr>
          <w:trHeight w:val="145"/>
        </w:trPr>
        <w:tc>
          <w:tcPr>
            <w:tcW w:w="851" w:type="dxa"/>
          </w:tcPr>
          <w:p w14:paraId="51047C30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341D1E2C" w14:textId="77777777" w:rsidR="000E2F2E" w:rsidRPr="0096464D" w:rsidRDefault="000E2F2E" w:rsidP="004B1A85">
            <w:pPr>
              <w:ind w:right="-62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Единицы площади квадратный километр, квадратный миллиметр.</w:t>
            </w:r>
          </w:p>
        </w:tc>
        <w:tc>
          <w:tcPr>
            <w:tcW w:w="3512" w:type="dxa"/>
            <w:gridSpan w:val="2"/>
          </w:tcPr>
          <w:p w14:paraId="5C1B4491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Изучают</w:t>
            </w:r>
            <w:r w:rsidRPr="0096464D">
              <w:rPr>
                <w:sz w:val="22"/>
                <w:szCs w:val="22"/>
              </w:rPr>
              <w:t xml:space="preserve"> единицы площади. </w:t>
            </w:r>
            <w:r w:rsidRPr="0096464D">
              <w:rPr>
                <w:b/>
                <w:sz w:val="22"/>
                <w:szCs w:val="22"/>
              </w:rPr>
              <w:t>Сравнивают</w:t>
            </w:r>
            <w:r w:rsidRPr="0096464D">
              <w:rPr>
                <w:sz w:val="22"/>
                <w:szCs w:val="22"/>
              </w:rPr>
              <w:t xml:space="preserve"> величины по их числовым значениям, </w:t>
            </w:r>
            <w:r w:rsidRPr="0096464D">
              <w:rPr>
                <w:b/>
                <w:sz w:val="22"/>
                <w:szCs w:val="22"/>
              </w:rPr>
              <w:t>выражают</w:t>
            </w:r>
            <w:r w:rsidRPr="0096464D">
              <w:rPr>
                <w:sz w:val="22"/>
                <w:szCs w:val="22"/>
              </w:rPr>
              <w:t xml:space="preserve"> данные величины в различных единицах.</w:t>
            </w:r>
          </w:p>
        </w:tc>
        <w:tc>
          <w:tcPr>
            <w:tcW w:w="4253" w:type="dxa"/>
            <w:gridSpan w:val="2"/>
          </w:tcPr>
          <w:p w14:paraId="1D224C90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Знать единицы площади. Уметь использовать приобретенные знания для сравнения и упорядочения объектов по разным признакам: длине, площади, массе.</w:t>
            </w:r>
          </w:p>
        </w:tc>
        <w:tc>
          <w:tcPr>
            <w:tcW w:w="5006" w:type="dxa"/>
          </w:tcPr>
          <w:p w14:paraId="47DFFAA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</w:t>
            </w:r>
          </w:p>
          <w:p w14:paraId="769F469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</w:t>
            </w: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.</w:t>
            </w:r>
          </w:p>
          <w:p w14:paraId="5764B12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4CEC0C8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</w:t>
            </w:r>
          </w:p>
        </w:tc>
      </w:tr>
      <w:tr w:rsidR="000E2F2E" w:rsidRPr="0096464D" w14:paraId="3205B0C9" w14:textId="77777777" w:rsidTr="004307A2">
        <w:trPr>
          <w:trHeight w:val="145"/>
        </w:trPr>
        <w:tc>
          <w:tcPr>
            <w:tcW w:w="851" w:type="dxa"/>
          </w:tcPr>
          <w:p w14:paraId="0E98B943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1407F67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Таблица единиц площади. </w:t>
            </w:r>
          </w:p>
        </w:tc>
        <w:tc>
          <w:tcPr>
            <w:tcW w:w="3512" w:type="dxa"/>
            <w:gridSpan w:val="2"/>
          </w:tcPr>
          <w:p w14:paraId="1087E744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Изучают</w:t>
            </w:r>
            <w:r w:rsidRPr="0096464D">
              <w:rPr>
                <w:sz w:val="22"/>
                <w:szCs w:val="22"/>
              </w:rPr>
              <w:t xml:space="preserve"> единицы площади, таблицу единиц площади. </w:t>
            </w:r>
            <w:r w:rsidRPr="0096464D">
              <w:rPr>
                <w:b/>
                <w:sz w:val="22"/>
                <w:szCs w:val="22"/>
              </w:rPr>
              <w:t>Используют</w:t>
            </w:r>
            <w:r w:rsidRPr="0096464D">
              <w:rPr>
                <w:sz w:val="22"/>
                <w:szCs w:val="22"/>
              </w:rPr>
              <w:t xml:space="preserve"> приобретенные знания для сравнения и упорядочения объектов по разным признакам: длине, площади, массе, </w:t>
            </w:r>
            <w:r w:rsidRPr="0096464D">
              <w:rPr>
                <w:b/>
                <w:sz w:val="22"/>
                <w:szCs w:val="22"/>
              </w:rPr>
              <w:t>вычисляют</w:t>
            </w:r>
            <w:r w:rsidRPr="0096464D">
              <w:rPr>
                <w:sz w:val="22"/>
                <w:szCs w:val="22"/>
              </w:rPr>
              <w:t xml:space="preserve"> периметр и площадь прямоугольника (квадрата), </w:t>
            </w:r>
            <w:r w:rsidRPr="0096464D">
              <w:rPr>
                <w:b/>
                <w:sz w:val="22"/>
                <w:szCs w:val="22"/>
              </w:rPr>
              <w:t>сравнивают</w:t>
            </w:r>
            <w:r w:rsidRPr="0096464D">
              <w:rPr>
                <w:sz w:val="22"/>
                <w:szCs w:val="22"/>
              </w:rPr>
              <w:t xml:space="preserve"> величины по их числовым значениям, </w:t>
            </w:r>
            <w:r w:rsidRPr="0096464D">
              <w:rPr>
                <w:b/>
                <w:sz w:val="22"/>
                <w:szCs w:val="22"/>
              </w:rPr>
              <w:t xml:space="preserve">выражают </w:t>
            </w:r>
            <w:r w:rsidRPr="0096464D">
              <w:rPr>
                <w:sz w:val="22"/>
                <w:szCs w:val="22"/>
              </w:rPr>
              <w:t>данные величины в различных единицах.</w:t>
            </w:r>
          </w:p>
        </w:tc>
        <w:tc>
          <w:tcPr>
            <w:tcW w:w="4253" w:type="dxa"/>
            <w:gridSpan w:val="2"/>
          </w:tcPr>
          <w:p w14:paraId="48BFC49D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Знать таблицу единиц площади. Уметь сравнивать величины по их числовым значениям. Уметь вычислять периметр и площадь прямоугольника (квадрата).</w:t>
            </w:r>
          </w:p>
        </w:tc>
        <w:tc>
          <w:tcPr>
            <w:tcW w:w="5006" w:type="dxa"/>
          </w:tcPr>
          <w:p w14:paraId="7FE69B9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основы целостного восприятия окружающего мира и универсальности математических способов его познания.</w:t>
            </w:r>
          </w:p>
          <w:p w14:paraId="4CECDB68" w14:textId="77777777" w:rsidR="000E2F2E" w:rsidRPr="0096464D" w:rsidRDefault="000E2F2E" w:rsidP="00DF2191">
            <w:pPr>
              <w:rPr>
                <w:rFonts w:eastAsia="Calibri"/>
                <w:bCs/>
                <w:i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35AA0AE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5771563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признавать возможность существования различных точек зрения.</w:t>
            </w:r>
          </w:p>
        </w:tc>
      </w:tr>
      <w:tr w:rsidR="000E2F2E" w:rsidRPr="0096464D" w14:paraId="218D551B" w14:textId="77777777" w:rsidTr="004307A2">
        <w:trPr>
          <w:trHeight w:val="145"/>
        </w:trPr>
        <w:tc>
          <w:tcPr>
            <w:tcW w:w="851" w:type="dxa"/>
          </w:tcPr>
          <w:p w14:paraId="1F5BCDF6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1FF9200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Палетка. Измерение площади фигуры с помощью палетки.</w:t>
            </w:r>
          </w:p>
        </w:tc>
        <w:tc>
          <w:tcPr>
            <w:tcW w:w="3512" w:type="dxa"/>
            <w:gridSpan w:val="2"/>
          </w:tcPr>
          <w:p w14:paraId="334E4EDC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Изучают</w:t>
            </w:r>
            <w:r w:rsidRPr="0096464D">
              <w:rPr>
                <w:sz w:val="22"/>
                <w:szCs w:val="22"/>
              </w:rPr>
              <w:t xml:space="preserve"> прием измерения площади фигуры с помощью палетки. </w:t>
            </w:r>
            <w:r w:rsidRPr="0096464D">
              <w:rPr>
                <w:b/>
                <w:sz w:val="22"/>
                <w:szCs w:val="22"/>
              </w:rPr>
              <w:t>Сравнивают</w:t>
            </w:r>
            <w:r w:rsidRPr="0096464D">
              <w:rPr>
                <w:sz w:val="22"/>
                <w:szCs w:val="22"/>
              </w:rPr>
              <w:t xml:space="preserve"> величины по их числовым значениям, </w:t>
            </w:r>
            <w:r w:rsidRPr="0096464D">
              <w:rPr>
                <w:sz w:val="22"/>
                <w:szCs w:val="22"/>
              </w:rPr>
              <w:lastRenderedPageBreak/>
              <w:t xml:space="preserve">выражать данные величины в различных единицах, </w:t>
            </w:r>
            <w:r w:rsidRPr="0096464D">
              <w:rPr>
                <w:b/>
                <w:sz w:val="22"/>
                <w:szCs w:val="22"/>
              </w:rPr>
              <w:t>вычисляют</w:t>
            </w:r>
            <w:r w:rsidRPr="0096464D">
              <w:rPr>
                <w:sz w:val="22"/>
                <w:szCs w:val="22"/>
              </w:rPr>
              <w:t xml:space="preserve"> периметр и площадь прямоугольника,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арифметическим способом.</w:t>
            </w:r>
          </w:p>
        </w:tc>
        <w:tc>
          <w:tcPr>
            <w:tcW w:w="4253" w:type="dxa"/>
            <w:gridSpan w:val="2"/>
          </w:tcPr>
          <w:p w14:paraId="5E342F1A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lastRenderedPageBreak/>
              <w:t xml:space="preserve">Знать прием измерения площади фигуры с помощью палетки. Уметь сравнивать величины по их числовым значениям, выражать данные величины в различных </w:t>
            </w:r>
            <w:r w:rsidRPr="0096464D">
              <w:rPr>
                <w:spacing w:val="3"/>
                <w:sz w:val="22"/>
                <w:szCs w:val="22"/>
              </w:rPr>
              <w:lastRenderedPageBreak/>
              <w:t>единицах, вычислять периметр и площадь прямоугольника, решать текстовые задачи арифметическим способом.</w:t>
            </w:r>
          </w:p>
        </w:tc>
        <w:tc>
          <w:tcPr>
            <w:tcW w:w="5006" w:type="dxa"/>
          </w:tcPr>
          <w:p w14:paraId="12FFE8D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</w:t>
            </w:r>
          </w:p>
          <w:p w14:paraId="7E94454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 w:rsidRPr="0096464D">
              <w:rPr>
                <w:iCs/>
                <w:sz w:val="22"/>
                <w:szCs w:val="22"/>
              </w:rPr>
              <w:t xml:space="preserve">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  <w:p w14:paraId="19320E4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305AAC3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принимать участие в работе в паре,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задач.</w:t>
            </w:r>
          </w:p>
        </w:tc>
      </w:tr>
      <w:tr w:rsidR="000E2F2E" w:rsidRPr="0096464D" w14:paraId="45B52AD1" w14:textId="77777777" w:rsidTr="004307A2">
        <w:trPr>
          <w:trHeight w:val="145"/>
        </w:trPr>
        <w:tc>
          <w:tcPr>
            <w:tcW w:w="851" w:type="dxa"/>
          </w:tcPr>
          <w:p w14:paraId="4606BD35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0B95704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Единицы  массы - тонна, центнер.</w:t>
            </w:r>
          </w:p>
        </w:tc>
        <w:tc>
          <w:tcPr>
            <w:tcW w:w="3512" w:type="dxa"/>
            <w:gridSpan w:val="2"/>
          </w:tcPr>
          <w:p w14:paraId="7F00F4FC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Изучают</w:t>
            </w:r>
            <w:r w:rsidRPr="0096464D">
              <w:rPr>
                <w:sz w:val="22"/>
                <w:szCs w:val="22"/>
              </w:rPr>
              <w:t xml:space="preserve"> понятие «масса», единицы массы, таблицу единиц массы. </w:t>
            </w:r>
            <w:r w:rsidRPr="0096464D">
              <w:rPr>
                <w:b/>
                <w:sz w:val="22"/>
                <w:szCs w:val="22"/>
              </w:rPr>
              <w:t>Сравнивают</w:t>
            </w:r>
            <w:r w:rsidRPr="0096464D">
              <w:rPr>
                <w:sz w:val="22"/>
                <w:szCs w:val="22"/>
              </w:rPr>
              <w:t xml:space="preserve"> величины по их числовым значениям; </w:t>
            </w:r>
            <w:r w:rsidRPr="0096464D">
              <w:rPr>
                <w:b/>
                <w:sz w:val="22"/>
                <w:szCs w:val="22"/>
              </w:rPr>
              <w:t>выражают</w:t>
            </w:r>
            <w:r w:rsidRPr="0096464D">
              <w:rPr>
                <w:sz w:val="22"/>
                <w:szCs w:val="22"/>
              </w:rPr>
              <w:t xml:space="preserve"> данные величины в различных единицах.</w:t>
            </w:r>
          </w:p>
        </w:tc>
        <w:tc>
          <w:tcPr>
            <w:tcW w:w="4253" w:type="dxa"/>
            <w:gridSpan w:val="2"/>
          </w:tcPr>
          <w:p w14:paraId="62C3534B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Знать понятия "массы, единицы массы" Уметь сравнивать величины по их числовым значениям.</w:t>
            </w:r>
          </w:p>
        </w:tc>
        <w:tc>
          <w:tcPr>
            <w:tcW w:w="5006" w:type="dxa"/>
          </w:tcPr>
          <w:p w14:paraId="7A5F45E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положительное отношение к урокам математики, к обучению, к школе</w:t>
            </w:r>
          </w:p>
          <w:p w14:paraId="3408963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читать информацию, представленную в знаково-символической или графической форме, и осознанно строить математическое сообщение.</w:t>
            </w:r>
          </w:p>
          <w:p w14:paraId="48778EE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2DB2F6D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57E8B783" w14:textId="77777777" w:rsidTr="004307A2">
        <w:trPr>
          <w:trHeight w:val="145"/>
        </w:trPr>
        <w:tc>
          <w:tcPr>
            <w:tcW w:w="851" w:type="dxa"/>
          </w:tcPr>
          <w:p w14:paraId="5238660C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58AFB73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Таблица единиц массы. </w:t>
            </w:r>
          </w:p>
        </w:tc>
        <w:tc>
          <w:tcPr>
            <w:tcW w:w="3512" w:type="dxa"/>
            <w:gridSpan w:val="2"/>
          </w:tcPr>
          <w:p w14:paraId="6813D506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Изучают</w:t>
            </w:r>
            <w:r w:rsidRPr="0096464D">
              <w:rPr>
                <w:sz w:val="22"/>
                <w:szCs w:val="22"/>
              </w:rPr>
              <w:t xml:space="preserve"> понятие «масса», единицы массы, таблицу единиц массы. </w:t>
            </w:r>
            <w:r w:rsidRPr="0096464D">
              <w:rPr>
                <w:b/>
                <w:sz w:val="22"/>
                <w:szCs w:val="22"/>
              </w:rPr>
              <w:t>Сравнивают</w:t>
            </w:r>
            <w:r w:rsidRPr="0096464D">
              <w:rPr>
                <w:sz w:val="22"/>
                <w:szCs w:val="22"/>
              </w:rPr>
              <w:t xml:space="preserve"> величины по их числовым значениям; </w:t>
            </w:r>
            <w:r w:rsidRPr="0096464D">
              <w:rPr>
                <w:b/>
                <w:sz w:val="22"/>
                <w:szCs w:val="22"/>
              </w:rPr>
              <w:t>выражают</w:t>
            </w:r>
            <w:r w:rsidRPr="0096464D">
              <w:rPr>
                <w:sz w:val="22"/>
                <w:szCs w:val="22"/>
              </w:rPr>
              <w:t xml:space="preserve"> данные величины в различных единицах.</w:t>
            </w:r>
          </w:p>
        </w:tc>
        <w:tc>
          <w:tcPr>
            <w:tcW w:w="4253" w:type="dxa"/>
            <w:gridSpan w:val="2"/>
          </w:tcPr>
          <w:p w14:paraId="5BE03B8B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Знать понятия "массы, единицы массы" Уметь сравнивать величины по их числовым значениям.</w:t>
            </w:r>
          </w:p>
        </w:tc>
        <w:tc>
          <w:tcPr>
            <w:tcW w:w="5006" w:type="dxa"/>
          </w:tcPr>
          <w:p w14:paraId="445920B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2A48981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задачами.</w:t>
            </w:r>
          </w:p>
          <w:p w14:paraId="3DFFB07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1522176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26F6AF64" w14:textId="77777777" w:rsidTr="004307A2">
        <w:trPr>
          <w:trHeight w:val="145"/>
        </w:trPr>
        <w:tc>
          <w:tcPr>
            <w:tcW w:w="851" w:type="dxa"/>
          </w:tcPr>
          <w:p w14:paraId="15D5086A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28B08C9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Единицы времени - год.</w:t>
            </w:r>
          </w:p>
        </w:tc>
        <w:tc>
          <w:tcPr>
            <w:tcW w:w="3512" w:type="dxa"/>
            <w:gridSpan w:val="2"/>
          </w:tcPr>
          <w:p w14:paraId="180E8501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Изучают</w:t>
            </w:r>
            <w:r w:rsidRPr="0096464D">
              <w:rPr>
                <w:sz w:val="22"/>
                <w:szCs w:val="22"/>
              </w:rPr>
              <w:t xml:space="preserve"> единицу времени - год. </w:t>
            </w:r>
            <w:r w:rsidRPr="0096464D">
              <w:rPr>
                <w:b/>
                <w:sz w:val="22"/>
                <w:szCs w:val="22"/>
              </w:rPr>
              <w:t>Сравнивают</w:t>
            </w:r>
            <w:r w:rsidRPr="0096464D">
              <w:rPr>
                <w:sz w:val="22"/>
                <w:szCs w:val="22"/>
              </w:rPr>
              <w:t xml:space="preserve"> величины по их числовым значениям, </w:t>
            </w:r>
            <w:r w:rsidRPr="0096464D">
              <w:rPr>
                <w:b/>
                <w:sz w:val="22"/>
                <w:szCs w:val="22"/>
              </w:rPr>
              <w:t xml:space="preserve">выражают </w:t>
            </w:r>
            <w:r w:rsidRPr="0096464D">
              <w:rPr>
                <w:sz w:val="22"/>
                <w:szCs w:val="22"/>
              </w:rPr>
              <w:t xml:space="preserve">данные величины в различных единицах. </w:t>
            </w:r>
            <w:r w:rsidRPr="0096464D">
              <w:rPr>
                <w:b/>
                <w:sz w:val="22"/>
                <w:szCs w:val="22"/>
              </w:rPr>
              <w:t>Исследуют</w:t>
            </w:r>
            <w:r w:rsidRPr="0096464D">
              <w:rPr>
                <w:sz w:val="22"/>
                <w:szCs w:val="22"/>
              </w:rPr>
              <w:t xml:space="preserve"> ситуации, требующие сравнения чисел и величин, их упорядочения.</w:t>
            </w:r>
          </w:p>
          <w:p w14:paraId="00112C6B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Характеризуют</w:t>
            </w:r>
            <w:r w:rsidRPr="0096464D">
              <w:rPr>
                <w:sz w:val="22"/>
                <w:szCs w:val="22"/>
              </w:rPr>
              <w:t xml:space="preserve"> явления и события с использованием величин.</w:t>
            </w:r>
          </w:p>
        </w:tc>
        <w:tc>
          <w:tcPr>
            <w:tcW w:w="4253" w:type="dxa"/>
            <w:gridSpan w:val="2"/>
          </w:tcPr>
          <w:p w14:paraId="2DE1A910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Знать единицы времени. Уметь сравнивать величины, выражать данные величины в различных единицах. Уметь сравнивать величины, выражать данные величины в различных единицах.</w:t>
            </w:r>
          </w:p>
        </w:tc>
        <w:tc>
          <w:tcPr>
            <w:tcW w:w="5006" w:type="dxa"/>
          </w:tcPr>
          <w:p w14:paraId="451F9A6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положительное отношение к урокам математики, к обучению, к школе.</w:t>
            </w:r>
          </w:p>
          <w:p w14:paraId="6872ABB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базовыми предметными понятиями и межпредметными понятиями, отражающими существенные связи и отношения между объектами и процессами</w:t>
            </w:r>
          </w:p>
          <w:p w14:paraId="12319C7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iCs/>
                <w:sz w:val="22"/>
                <w:szCs w:val="22"/>
              </w:rPr>
              <w:t xml:space="preserve"> ставить новые учебные задачи под руководством учителя.</w:t>
            </w:r>
          </w:p>
          <w:p w14:paraId="144B473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</w:tc>
      </w:tr>
      <w:tr w:rsidR="000E2F2E" w:rsidRPr="0096464D" w14:paraId="4A90929B" w14:textId="77777777" w:rsidTr="004307A2">
        <w:trPr>
          <w:trHeight w:val="145"/>
        </w:trPr>
        <w:tc>
          <w:tcPr>
            <w:tcW w:w="851" w:type="dxa"/>
          </w:tcPr>
          <w:p w14:paraId="60B35695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5B0D885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24-часовое исчисление времени суток.</w:t>
            </w:r>
          </w:p>
        </w:tc>
        <w:tc>
          <w:tcPr>
            <w:tcW w:w="3512" w:type="dxa"/>
            <w:gridSpan w:val="2"/>
          </w:tcPr>
          <w:p w14:paraId="313549C1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Сравнивают</w:t>
            </w:r>
            <w:r w:rsidRPr="0096464D">
              <w:rPr>
                <w:sz w:val="22"/>
                <w:szCs w:val="22"/>
              </w:rPr>
              <w:t xml:space="preserve"> величины по их числовым значениям; </w:t>
            </w:r>
            <w:r w:rsidRPr="0096464D">
              <w:rPr>
                <w:b/>
                <w:sz w:val="22"/>
                <w:szCs w:val="22"/>
              </w:rPr>
              <w:t>выражают</w:t>
            </w:r>
            <w:r w:rsidRPr="0096464D">
              <w:rPr>
                <w:sz w:val="22"/>
                <w:szCs w:val="22"/>
              </w:rPr>
              <w:t xml:space="preserve"> данные величины в различных единицах, </w:t>
            </w:r>
            <w:r w:rsidRPr="0096464D">
              <w:rPr>
                <w:b/>
                <w:sz w:val="22"/>
                <w:szCs w:val="22"/>
              </w:rPr>
              <w:t>определяют</w:t>
            </w:r>
            <w:r w:rsidRPr="0096464D">
              <w:rPr>
                <w:sz w:val="22"/>
                <w:szCs w:val="22"/>
              </w:rPr>
              <w:t xml:space="preserve"> время по часам (в часах и минутах). </w:t>
            </w:r>
            <w:r w:rsidRPr="0096464D">
              <w:rPr>
                <w:b/>
                <w:sz w:val="22"/>
                <w:szCs w:val="22"/>
              </w:rPr>
              <w:t>Исследуют</w:t>
            </w:r>
            <w:r w:rsidRPr="0096464D">
              <w:rPr>
                <w:sz w:val="22"/>
                <w:szCs w:val="22"/>
              </w:rPr>
              <w:t xml:space="preserve"> ситуации, требующие сравнения чисел и величин, их упорядочения. </w:t>
            </w:r>
            <w:r w:rsidRPr="0096464D">
              <w:rPr>
                <w:b/>
                <w:sz w:val="22"/>
                <w:szCs w:val="22"/>
              </w:rPr>
              <w:t>Характеризуют</w:t>
            </w:r>
            <w:r w:rsidRPr="0096464D">
              <w:rPr>
                <w:sz w:val="22"/>
                <w:szCs w:val="22"/>
              </w:rPr>
              <w:t xml:space="preserve"> явления и события с использованием величин.</w:t>
            </w:r>
          </w:p>
        </w:tc>
        <w:tc>
          <w:tcPr>
            <w:tcW w:w="4253" w:type="dxa"/>
            <w:gridSpan w:val="2"/>
          </w:tcPr>
          <w:p w14:paraId="645B2F27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Уметь определять время по часам (в часах и минутах). Сравнивать величины по их числовым значениям.</w:t>
            </w:r>
          </w:p>
        </w:tc>
        <w:tc>
          <w:tcPr>
            <w:tcW w:w="5006" w:type="dxa"/>
          </w:tcPr>
          <w:p w14:paraId="192CD44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основы целостного восприятия окружающего мира и универсальности математических способов его познания.</w:t>
            </w:r>
          </w:p>
          <w:p w14:paraId="67D9150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</w:t>
            </w:r>
          </w:p>
          <w:p w14:paraId="0E08172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676C8E0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65EC3552" w14:textId="77777777" w:rsidTr="004307A2">
        <w:trPr>
          <w:trHeight w:val="145"/>
        </w:trPr>
        <w:tc>
          <w:tcPr>
            <w:tcW w:w="851" w:type="dxa"/>
          </w:tcPr>
          <w:p w14:paraId="275520C6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07D704F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Задачи на нахождение начала, продолжительности и конца события.</w:t>
            </w:r>
          </w:p>
        </w:tc>
        <w:tc>
          <w:tcPr>
            <w:tcW w:w="3512" w:type="dxa"/>
            <w:gridSpan w:val="2"/>
          </w:tcPr>
          <w:p w14:paraId="5EE5C0E2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задачи и </w:t>
            </w:r>
            <w:r w:rsidRPr="0096464D">
              <w:rPr>
                <w:b/>
                <w:sz w:val="22"/>
                <w:szCs w:val="22"/>
              </w:rPr>
              <w:t>определяют</w:t>
            </w:r>
            <w:r w:rsidRPr="0096464D">
              <w:rPr>
                <w:sz w:val="22"/>
                <w:szCs w:val="22"/>
              </w:rPr>
              <w:t xml:space="preserve"> начало, конец и продолжительность события.</w:t>
            </w:r>
          </w:p>
        </w:tc>
        <w:tc>
          <w:tcPr>
            <w:tcW w:w="4253" w:type="dxa"/>
            <w:gridSpan w:val="2"/>
          </w:tcPr>
          <w:p w14:paraId="2F257971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Научатся решать задачи на  определение начала, конца и продолжительности события; применять полученные знания,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и навыки; выстраивать логическую цепь рассуждений; устанавливать аналогии; работать в парах.</w:t>
            </w:r>
          </w:p>
        </w:tc>
        <w:tc>
          <w:tcPr>
            <w:tcW w:w="5006" w:type="dxa"/>
          </w:tcPr>
          <w:p w14:paraId="4BB0A7A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математики.</w:t>
            </w:r>
          </w:p>
          <w:p w14:paraId="531BEBE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читать информацию, представленную в знаково-символической или графической форме, и осознанно строить математическое сообщение.</w:t>
            </w:r>
          </w:p>
          <w:p w14:paraId="71361F5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445E04D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</w:t>
            </w:r>
            <w:r w:rsidRPr="0096464D">
              <w:rPr>
                <w:sz w:val="22"/>
                <w:szCs w:val="22"/>
              </w:rPr>
              <w:lastRenderedPageBreak/>
              <w:t>сверстниками в разных ситуациях.</w:t>
            </w:r>
          </w:p>
        </w:tc>
      </w:tr>
      <w:tr w:rsidR="000E2F2E" w:rsidRPr="0096464D" w14:paraId="49D2D3AB" w14:textId="77777777" w:rsidTr="004307A2">
        <w:trPr>
          <w:trHeight w:val="145"/>
        </w:trPr>
        <w:tc>
          <w:tcPr>
            <w:tcW w:w="851" w:type="dxa"/>
          </w:tcPr>
          <w:p w14:paraId="31C671BE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25064F8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Единицы времени -  секунда, век.</w:t>
            </w:r>
          </w:p>
        </w:tc>
        <w:tc>
          <w:tcPr>
            <w:tcW w:w="3512" w:type="dxa"/>
            <w:gridSpan w:val="2"/>
          </w:tcPr>
          <w:p w14:paraId="7E25CF26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Изучают</w:t>
            </w:r>
            <w:r w:rsidRPr="0096464D">
              <w:rPr>
                <w:sz w:val="22"/>
                <w:szCs w:val="22"/>
              </w:rPr>
              <w:t xml:space="preserve"> единицы времени, таблицу единиц времени. </w:t>
            </w:r>
            <w:r w:rsidRPr="0096464D">
              <w:rPr>
                <w:b/>
                <w:sz w:val="22"/>
                <w:szCs w:val="22"/>
              </w:rPr>
              <w:t>Сравнивают</w:t>
            </w:r>
            <w:r w:rsidRPr="0096464D">
              <w:rPr>
                <w:sz w:val="22"/>
                <w:szCs w:val="22"/>
              </w:rPr>
              <w:t xml:space="preserve"> величины по их числовым значениям, </w:t>
            </w:r>
            <w:r w:rsidRPr="0096464D">
              <w:rPr>
                <w:b/>
                <w:sz w:val="22"/>
                <w:szCs w:val="22"/>
              </w:rPr>
              <w:t>выражают</w:t>
            </w:r>
            <w:r w:rsidRPr="0096464D">
              <w:rPr>
                <w:sz w:val="22"/>
                <w:szCs w:val="22"/>
              </w:rPr>
              <w:t xml:space="preserve"> данные величины в различных единицах. </w:t>
            </w:r>
            <w:r w:rsidRPr="0096464D">
              <w:rPr>
                <w:b/>
                <w:sz w:val="22"/>
                <w:szCs w:val="22"/>
              </w:rPr>
              <w:t>Исследуют</w:t>
            </w:r>
            <w:r w:rsidRPr="0096464D">
              <w:rPr>
                <w:sz w:val="22"/>
                <w:szCs w:val="22"/>
              </w:rPr>
              <w:t xml:space="preserve"> ситуации, требующие сравнения событий по продолжительности и конца событий.</w:t>
            </w:r>
          </w:p>
        </w:tc>
        <w:tc>
          <w:tcPr>
            <w:tcW w:w="4253" w:type="dxa"/>
            <w:gridSpan w:val="2"/>
          </w:tcPr>
          <w:p w14:paraId="0B88CE3B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Знать единицы времени. Уметь сравнивать величины, выражать данные величины в различных единицах.</w:t>
            </w:r>
          </w:p>
        </w:tc>
        <w:tc>
          <w:tcPr>
            <w:tcW w:w="5006" w:type="dxa"/>
          </w:tcPr>
          <w:p w14:paraId="1A5C76C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основы целостного восприятия окружающего мира и универсальности математических способов его познания.</w:t>
            </w:r>
          </w:p>
          <w:p w14:paraId="6845F68D" w14:textId="77777777" w:rsidR="000E2F2E" w:rsidRPr="0096464D" w:rsidRDefault="000E2F2E" w:rsidP="00DF2191">
            <w:pPr>
              <w:rPr>
                <w:rFonts w:eastAsia="Calibri"/>
                <w:bCs/>
                <w:i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5F1070E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14C7A35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признавать возможность существования различных точек зрения.</w:t>
            </w:r>
          </w:p>
        </w:tc>
      </w:tr>
      <w:tr w:rsidR="000E2F2E" w:rsidRPr="0096464D" w14:paraId="4C6DD0C7" w14:textId="77777777" w:rsidTr="004307A2">
        <w:trPr>
          <w:trHeight w:val="145"/>
        </w:trPr>
        <w:tc>
          <w:tcPr>
            <w:tcW w:w="851" w:type="dxa"/>
          </w:tcPr>
          <w:p w14:paraId="380F1965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364DFC1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Таблица единиц времени.</w:t>
            </w:r>
            <w:r>
              <w:rPr>
                <w:sz w:val="22"/>
                <w:szCs w:val="22"/>
              </w:rPr>
              <w:t xml:space="preserve"> Подготовка к контрольной работе.</w:t>
            </w:r>
          </w:p>
        </w:tc>
        <w:tc>
          <w:tcPr>
            <w:tcW w:w="3512" w:type="dxa"/>
            <w:gridSpan w:val="2"/>
          </w:tcPr>
          <w:p w14:paraId="68CD4510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Изучают</w:t>
            </w:r>
            <w:r w:rsidRPr="0096464D">
              <w:rPr>
                <w:sz w:val="22"/>
                <w:szCs w:val="22"/>
              </w:rPr>
              <w:t xml:space="preserve"> единицы времени. </w:t>
            </w:r>
            <w:r w:rsidRPr="0096464D">
              <w:rPr>
                <w:b/>
                <w:sz w:val="22"/>
                <w:szCs w:val="22"/>
              </w:rPr>
              <w:t xml:space="preserve">Используют </w:t>
            </w:r>
            <w:r w:rsidRPr="0096464D">
              <w:rPr>
                <w:sz w:val="22"/>
                <w:szCs w:val="22"/>
              </w:rPr>
              <w:t xml:space="preserve">приобретенные знания для определения времени по часам (в часах и минутах), </w:t>
            </w:r>
            <w:r w:rsidRPr="0096464D">
              <w:rPr>
                <w:b/>
                <w:sz w:val="22"/>
                <w:szCs w:val="22"/>
              </w:rPr>
              <w:t>сравнивают</w:t>
            </w:r>
            <w:r w:rsidRPr="0096464D">
              <w:rPr>
                <w:sz w:val="22"/>
                <w:szCs w:val="22"/>
              </w:rPr>
              <w:t xml:space="preserve"> величины по их числовым значениям, </w:t>
            </w:r>
            <w:r w:rsidRPr="0096464D">
              <w:rPr>
                <w:b/>
                <w:sz w:val="22"/>
                <w:szCs w:val="22"/>
              </w:rPr>
              <w:t xml:space="preserve">выражают </w:t>
            </w:r>
            <w:r w:rsidRPr="0096464D">
              <w:rPr>
                <w:sz w:val="22"/>
                <w:szCs w:val="22"/>
              </w:rPr>
              <w:t xml:space="preserve">данные величины в различных единицах. </w:t>
            </w:r>
            <w:r w:rsidRPr="0096464D">
              <w:rPr>
                <w:b/>
                <w:sz w:val="22"/>
                <w:szCs w:val="22"/>
              </w:rPr>
              <w:t>Исследуют</w:t>
            </w:r>
            <w:r w:rsidRPr="0096464D">
              <w:rPr>
                <w:sz w:val="22"/>
                <w:szCs w:val="22"/>
              </w:rPr>
              <w:t xml:space="preserve"> ситуации, требующие сравнения чисел и величин, их упорядочения.</w:t>
            </w:r>
          </w:p>
          <w:p w14:paraId="25DF6BED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Характеризуют</w:t>
            </w:r>
            <w:r w:rsidRPr="0096464D">
              <w:rPr>
                <w:sz w:val="22"/>
                <w:szCs w:val="22"/>
              </w:rPr>
              <w:t xml:space="preserve"> явления и события с использованием величин.</w:t>
            </w:r>
          </w:p>
        </w:tc>
        <w:tc>
          <w:tcPr>
            <w:tcW w:w="4253" w:type="dxa"/>
            <w:gridSpan w:val="2"/>
          </w:tcPr>
          <w:p w14:paraId="073C3945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 xml:space="preserve">Знать единицы времени. Уметь использовать знания для определения времени по часам (в часах, минутах). Уметь </w:t>
            </w:r>
            <w:r w:rsidR="00206D4F" w:rsidRPr="0096464D">
              <w:rPr>
                <w:spacing w:val="3"/>
                <w:sz w:val="22"/>
                <w:szCs w:val="22"/>
              </w:rPr>
              <w:t>сравнивать</w:t>
            </w:r>
            <w:r w:rsidRPr="0096464D">
              <w:rPr>
                <w:spacing w:val="3"/>
                <w:sz w:val="22"/>
                <w:szCs w:val="22"/>
              </w:rPr>
              <w:t xml:space="preserve"> величины, выражать данные величины в различных единицах, часах, минутах). Уметь сравнивать величины, выражать данные величины в различных единицах.</w:t>
            </w:r>
          </w:p>
        </w:tc>
        <w:tc>
          <w:tcPr>
            <w:tcW w:w="5006" w:type="dxa"/>
          </w:tcPr>
          <w:p w14:paraId="2C6DBB3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математики.</w:t>
            </w:r>
          </w:p>
          <w:p w14:paraId="08B350A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</w:t>
            </w: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.</w:t>
            </w:r>
          </w:p>
          <w:p w14:paraId="622A925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163D658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форме.</w:t>
            </w:r>
          </w:p>
        </w:tc>
      </w:tr>
      <w:tr w:rsidR="000E2F2E" w:rsidRPr="0096464D" w14:paraId="4E473E57" w14:textId="77777777" w:rsidTr="004307A2">
        <w:trPr>
          <w:trHeight w:val="145"/>
        </w:trPr>
        <w:tc>
          <w:tcPr>
            <w:tcW w:w="851" w:type="dxa"/>
          </w:tcPr>
          <w:p w14:paraId="2BEF341E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12AF23DD" w14:textId="77777777" w:rsidR="000E2F2E" w:rsidRDefault="000E2F2E" w:rsidP="00DF2191">
            <w:pPr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Контрольная работа</w:t>
            </w:r>
            <w:r>
              <w:rPr>
                <w:b/>
                <w:sz w:val="22"/>
                <w:szCs w:val="22"/>
              </w:rPr>
              <w:t xml:space="preserve"> №2</w:t>
            </w:r>
            <w:r w:rsidRPr="0096464D">
              <w:rPr>
                <w:b/>
                <w:sz w:val="22"/>
                <w:szCs w:val="22"/>
              </w:rPr>
              <w:t xml:space="preserve"> по </w:t>
            </w:r>
            <w:r>
              <w:rPr>
                <w:b/>
                <w:sz w:val="22"/>
                <w:szCs w:val="22"/>
              </w:rPr>
              <w:t>теме</w:t>
            </w:r>
            <w:r w:rsidRPr="0096464D">
              <w:rPr>
                <w:b/>
                <w:sz w:val="22"/>
                <w:szCs w:val="22"/>
              </w:rPr>
              <w:t xml:space="preserve"> «Числа, которые больше </w:t>
            </w:r>
          </w:p>
          <w:p w14:paraId="63FF9B44" w14:textId="77777777" w:rsidR="000E2F2E" w:rsidRPr="0096464D" w:rsidRDefault="000E2F2E" w:rsidP="00DF2191">
            <w:pPr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1 000. Величины».</w:t>
            </w:r>
          </w:p>
        </w:tc>
        <w:tc>
          <w:tcPr>
            <w:tcW w:w="3512" w:type="dxa"/>
            <w:gridSpan w:val="2"/>
          </w:tcPr>
          <w:p w14:paraId="5FF47291" w14:textId="77777777" w:rsidR="000E2F2E" w:rsidRPr="0096464D" w:rsidRDefault="000E2F2E" w:rsidP="00206D4F">
            <w:pPr>
              <w:rPr>
                <w:sz w:val="22"/>
                <w:szCs w:val="22"/>
                <w:lang w:eastAsia="en-US"/>
              </w:rPr>
            </w:pPr>
            <w:r w:rsidRPr="0096464D">
              <w:rPr>
                <w:b/>
                <w:sz w:val="22"/>
                <w:szCs w:val="22"/>
                <w:lang w:eastAsia="en-US"/>
              </w:rPr>
              <w:t xml:space="preserve">Выполняют </w:t>
            </w:r>
            <w:r w:rsidRPr="0096464D">
              <w:rPr>
                <w:sz w:val="22"/>
                <w:szCs w:val="22"/>
                <w:lang w:eastAsia="en-US"/>
              </w:rPr>
              <w:t>контрольную работу по материалам КИМов.</w:t>
            </w:r>
          </w:p>
        </w:tc>
        <w:tc>
          <w:tcPr>
            <w:tcW w:w="4253" w:type="dxa"/>
            <w:gridSpan w:val="2"/>
          </w:tcPr>
          <w:p w14:paraId="3FDC0FF9" w14:textId="77777777" w:rsidR="000E2F2E" w:rsidRPr="0096464D" w:rsidRDefault="000E2F2E" w:rsidP="00DF2191">
            <w:pPr>
              <w:ind w:left="58"/>
              <w:rPr>
                <w:sz w:val="22"/>
                <w:szCs w:val="22"/>
                <w:lang w:eastAsia="en-US"/>
              </w:rPr>
            </w:pPr>
            <w:r w:rsidRPr="0096464D">
              <w:rPr>
                <w:sz w:val="22"/>
                <w:szCs w:val="22"/>
                <w:lang w:eastAsia="en-US"/>
              </w:rPr>
              <w:t>Применять полученные знания при выполнении заданий контрольной работы.</w:t>
            </w:r>
          </w:p>
        </w:tc>
        <w:tc>
          <w:tcPr>
            <w:tcW w:w="5006" w:type="dxa"/>
          </w:tcPr>
          <w:p w14:paraId="785DA17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успешности; умение выполнять самостоятельную деятельность, осознание личной ответственности за её результат.</w:t>
            </w:r>
          </w:p>
          <w:p w14:paraId="3B09370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 w:rsidRPr="0096464D">
              <w:rPr>
                <w:sz w:val="22"/>
                <w:szCs w:val="22"/>
              </w:rPr>
              <w:t>владеть логическими действиями сравнения, анализа, синтеза, обобщения,</w:t>
            </w:r>
            <w:r w:rsidRPr="0096464D">
              <w:rPr>
                <w:iCs/>
                <w:sz w:val="22"/>
                <w:szCs w:val="22"/>
              </w:rPr>
              <w:t xml:space="preserve"> делать на этой основе выводы; </w:t>
            </w:r>
          </w:p>
          <w:p w14:paraId="6B91539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413FF92E" w14:textId="77777777" w:rsidR="000E2F2E" w:rsidRPr="0096464D" w:rsidRDefault="000E2F2E" w:rsidP="00DF2191">
            <w:pPr>
              <w:rPr>
                <w:sz w:val="22"/>
                <w:szCs w:val="22"/>
              </w:rPr>
            </w:pPr>
          </w:p>
        </w:tc>
      </w:tr>
      <w:tr w:rsidR="000E2F2E" w:rsidRPr="0096464D" w14:paraId="49C69A89" w14:textId="77777777" w:rsidTr="004307A2">
        <w:trPr>
          <w:trHeight w:val="145"/>
        </w:trPr>
        <w:tc>
          <w:tcPr>
            <w:tcW w:w="851" w:type="dxa"/>
          </w:tcPr>
          <w:p w14:paraId="1E2F6746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1B99AFD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Анализ контрольной работы. Что узнали. Чему научились.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512" w:type="dxa"/>
            <w:gridSpan w:val="2"/>
          </w:tcPr>
          <w:p w14:paraId="71FB828D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Сравнивают</w:t>
            </w:r>
            <w:r w:rsidRPr="0096464D">
              <w:rPr>
                <w:sz w:val="22"/>
                <w:szCs w:val="22"/>
              </w:rPr>
              <w:t xml:space="preserve"> разные способы вычислений, выбирать наиболее удобный. </w:t>
            </w:r>
            <w:r w:rsidRPr="0096464D">
              <w:rPr>
                <w:b/>
                <w:sz w:val="22"/>
                <w:szCs w:val="22"/>
              </w:rPr>
              <w:t>Исследуют</w:t>
            </w:r>
            <w:r w:rsidRPr="0096464D">
              <w:rPr>
                <w:sz w:val="22"/>
                <w:szCs w:val="22"/>
              </w:rPr>
              <w:t xml:space="preserve"> ситуации, требующие сравнения чисел и величин, их упорядочения.</w:t>
            </w:r>
          </w:p>
          <w:p w14:paraId="58CC44F2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Характеризуют</w:t>
            </w:r>
            <w:r w:rsidRPr="0096464D">
              <w:rPr>
                <w:sz w:val="22"/>
                <w:szCs w:val="22"/>
              </w:rPr>
              <w:t xml:space="preserve"> явления и события с использованием величин.</w:t>
            </w:r>
          </w:p>
        </w:tc>
        <w:tc>
          <w:tcPr>
            <w:tcW w:w="4253" w:type="dxa"/>
            <w:gridSpan w:val="2"/>
          </w:tcPr>
          <w:p w14:paraId="2F7DDD25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iCs/>
                <w:sz w:val="22"/>
                <w:szCs w:val="22"/>
              </w:rPr>
              <w:t xml:space="preserve">Отрабатывать у учащихся навыки применения приемов сложения и вычитания вида. Закреплять </w:t>
            </w:r>
            <w:r>
              <w:rPr>
                <w:iCs/>
                <w:sz w:val="22"/>
                <w:szCs w:val="22"/>
              </w:rPr>
              <w:t>умение</w:t>
            </w:r>
            <w:r w:rsidRPr="0096464D">
              <w:rPr>
                <w:iCs/>
                <w:sz w:val="22"/>
                <w:szCs w:val="22"/>
              </w:rPr>
              <w:t xml:space="preserve"> учеников решать задачи изученных видов, сравнивать выражения; развивать смекалку, мышление детей.</w:t>
            </w:r>
          </w:p>
        </w:tc>
        <w:tc>
          <w:tcPr>
            <w:tcW w:w="5006" w:type="dxa"/>
          </w:tcPr>
          <w:p w14:paraId="0A99972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понимание</w:t>
            </w:r>
            <w:r w:rsidRPr="0096464D">
              <w:rPr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>
              <w:rPr>
                <w:iCs/>
                <w:sz w:val="22"/>
                <w:szCs w:val="22"/>
              </w:rPr>
              <w:t>умение</w:t>
            </w:r>
            <w:r w:rsidRPr="0096464D">
              <w:rPr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явлений.</w:t>
            </w:r>
          </w:p>
          <w:p w14:paraId="414799C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задачами.</w:t>
            </w:r>
          </w:p>
          <w:p w14:paraId="72E3BB3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2591145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принимать участие в определении общей цели и путей её достижения.</w:t>
            </w:r>
          </w:p>
        </w:tc>
      </w:tr>
      <w:tr w:rsidR="00DF2191" w:rsidRPr="0096464D" w14:paraId="5C120770" w14:textId="77777777" w:rsidTr="004307A2">
        <w:trPr>
          <w:trHeight w:val="145"/>
        </w:trPr>
        <w:tc>
          <w:tcPr>
            <w:tcW w:w="16019" w:type="dxa"/>
            <w:gridSpan w:val="7"/>
          </w:tcPr>
          <w:p w14:paraId="63234B71" w14:textId="77777777" w:rsidR="00DF2191" w:rsidRPr="0096464D" w:rsidRDefault="00DF2191" w:rsidP="00DF2191">
            <w:pPr>
              <w:jc w:val="center"/>
              <w:rPr>
                <w:rFonts w:eastAsia="Calibri"/>
                <w:bCs/>
                <w:i/>
                <w:iCs/>
                <w:sz w:val="22"/>
                <w:szCs w:val="22"/>
              </w:rPr>
            </w:pPr>
            <w:r w:rsidRPr="0096464D">
              <w:rPr>
                <w:b/>
                <w:bCs/>
                <w:sz w:val="22"/>
                <w:szCs w:val="22"/>
              </w:rPr>
              <w:t>Раздел 4. Числа, которые больше 1000. Сложение и вычитание. (10 ча</w:t>
            </w:r>
            <w:r>
              <w:rPr>
                <w:b/>
                <w:bCs/>
                <w:sz w:val="22"/>
                <w:szCs w:val="22"/>
              </w:rPr>
              <w:t>с</w:t>
            </w:r>
            <w:r w:rsidRPr="0096464D">
              <w:rPr>
                <w:b/>
                <w:bCs/>
                <w:sz w:val="22"/>
                <w:szCs w:val="22"/>
              </w:rPr>
              <w:t>ов)</w:t>
            </w:r>
          </w:p>
        </w:tc>
      </w:tr>
      <w:tr w:rsidR="000E2F2E" w:rsidRPr="0096464D" w14:paraId="7DB1DD50" w14:textId="77777777" w:rsidTr="004307A2">
        <w:trPr>
          <w:trHeight w:val="145"/>
        </w:trPr>
        <w:tc>
          <w:tcPr>
            <w:tcW w:w="851" w:type="dxa"/>
          </w:tcPr>
          <w:p w14:paraId="3AB44847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3145978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Устные и письменные приемы вычислений.</w:t>
            </w:r>
          </w:p>
        </w:tc>
        <w:tc>
          <w:tcPr>
            <w:tcW w:w="3512" w:type="dxa"/>
            <w:gridSpan w:val="2"/>
          </w:tcPr>
          <w:p w14:paraId="55D3A1D6" w14:textId="77777777" w:rsidR="000E2F2E" w:rsidRPr="0096464D" w:rsidRDefault="000E2F2E" w:rsidP="00206D4F">
            <w:pPr>
              <w:rPr>
                <w:b/>
                <w:sz w:val="22"/>
                <w:szCs w:val="22"/>
              </w:rPr>
            </w:pPr>
            <w:r w:rsidRPr="0096464D">
              <w:rPr>
                <w:rFonts w:eastAsia="Courier New"/>
                <w:b/>
                <w:bCs/>
                <w:spacing w:val="-2"/>
                <w:sz w:val="22"/>
                <w:szCs w:val="22"/>
                <w:lang w:eastAsia="en-US" w:bidi="ru-RU"/>
              </w:rPr>
              <w:t>Анализируют</w:t>
            </w:r>
            <w:r w:rsidRPr="0096464D"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  <w:t xml:space="preserve"> свою работу, выполняют работу над ошибками.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b/>
                <w:sz w:val="22"/>
                <w:szCs w:val="22"/>
              </w:rPr>
              <w:t>Используют</w:t>
            </w:r>
            <w:r w:rsidRPr="0096464D">
              <w:rPr>
                <w:sz w:val="22"/>
                <w:szCs w:val="22"/>
              </w:rPr>
              <w:t xml:space="preserve"> прием нахождения суммы нескольких слагаемых. </w:t>
            </w:r>
            <w:r w:rsidRPr="0096464D">
              <w:rPr>
                <w:b/>
                <w:sz w:val="22"/>
                <w:szCs w:val="22"/>
              </w:rPr>
              <w:t>Группируют</w:t>
            </w:r>
            <w:r w:rsidRPr="0096464D">
              <w:rPr>
                <w:sz w:val="22"/>
                <w:szCs w:val="22"/>
              </w:rPr>
              <w:t xml:space="preserve"> слагаемые любыми способами. </w:t>
            </w:r>
            <w:r w:rsidRPr="0096464D">
              <w:rPr>
                <w:b/>
                <w:sz w:val="22"/>
                <w:szCs w:val="22"/>
              </w:rPr>
              <w:t>Сравнивают</w:t>
            </w:r>
            <w:r w:rsidRPr="0096464D">
              <w:rPr>
                <w:sz w:val="22"/>
                <w:szCs w:val="22"/>
              </w:rPr>
              <w:t xml:space="preserve"> разные способы вычислений, </w:t>
            </w:r>
            <w:r w:rsidRPr="0096464D">
              <w:rPr>
                <w:b/>
                <w:sz w:val="22"/>
                <w:szCs w:val="22"/>
              </w:rPr>
              <w:t>выбирают</w:t>
            </w:r>
            <w:r w:rsidRPr="0096464D">
              <w:rPr>
                <w:sz w:val="22"/>
                <w:szCs w:val="22"/>
              </w:rPr>
              <w:t xml:space="preserve"> удобный.</w:t>
            </w:r>
          </w:p>
        </w:tc>
        <w:tc>
          <w:tcPr>
            <w:tcW w:w="4253" w:type="dxa"/>
            <w:gridSpan w:val="2"/>
          </w:tcPr>
          <w:p w14:paraId="32F46FA0" w14:textId="77777777" w:rsidR="000E2F2E" w:rsidRPr="0096464D" w:rsidRDefault="000E2F2E" w:rsidP="00DF2191">
            <w:pPr>
              <w:ind w:left="58"/>
              <w:rPr>
                <w:rFonts w:eastAsia="Calibri"/>
                <w:sz w:val="22"/>
                <w:szCs w:val="22"/>
                <w:lang w:eastAsia="en-US"/>
              </w:rPr>
            </w:pPr>
            <w:r w:rsidRPr="0096464D">
              <w:rPr>
                <w:rFonts w:eastAsia="Calibri"/>
                <w:iCs/>
                <w:sz w:val="22"/>
                <w:szCs w:val="22"/>
                <w:lang w:eastAsia="en-US"/>
              </w:rPr>
              <w:t xml:space="preserve">Адекватно оценивать </w:t>
            </w:r>
            <w:r w:rsidRPr="0096464D">
              <w:rPr>
                <w:rFonts w:eastAsia="Calibri"/>
                <w:sz w:val="22"/>
                <w:szCs w:val="22"/>
                <w:lang w:eastAsia="en-US"/>
              </w:rPr>
              <w:t>результаты контрольной работы.</w:t>
            </w:r>
          </w:p>
          <w:p w14:paraId="666B21A4" w14:textId="77777777" w:rsidR="000E2F2E" w:rsidRPr="0096464D" w:rsidRDefault="000E2F2E" w:rsidP="00DF2191">
            <w:pPr>
              <w:ind w:left="58"/>
              <w:rPr>
                <w:b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Уметь выполнять письменные вычисления (сложение и вычитание многозначных чисел), вычисления с нулем, пользоваться изученной математической терминологией.</w:t>
            </w:r>
          </w:p>
        </w:tc>
        <w:tc>
          <w:tcPr>
            <w:tcW w:w="5006" w:type="dxa"/>
          </w:tcPr>
          <w:p w14:paraId="36F68C9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</w:t>
            </w:r>
          </w:p>
          <w:p w14:paraId="2B7C219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</w:t>
            </w:r>
          </w:p>
          <w:p w14:paraId="5420B80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воспринимать и понимать причины успеха/неуспеха в учебной деятельности, конструктивно действовать даже в ситуациях неуспеха.</w:t>
            </w:r>
          </w:p>
          <w:p w14:paraId="0640C42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614A5DB8" w14:textId="77777777" w:rsidTr="004307A2">
        <w:trPr>
          <w:trHeight w:val="145"/>
        </w:trPr>
        <w:tc>
          <w:tcPr>
            <w:tcW w:w="851" w:type="dxa"/>
          </w:tcPr>
          <w:p w14:paraId="2B843B67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0AE7A34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Вычитание с </w:t>
            </w:r>
            <w:r w:rsidRPr="0096464D">
              <w:rPr>
                <w:sz w:val="22"/>
                <w:szCs w:val="22"/>
              </w:rPr>
              <w:lastRenderedPageBreak/>
              <w:t xml:space="preserve">переходом через несколько разрядов вида 30007-648.  </w:t>
            </w:r>
          </w:p>
        </w:tc>
        <w:tc>
          <w:tcPr>
            <w:tcW w:w="3512" w:type="dxa"/>
            <w:gridSpan w:val="2"/>
          </w:tcPr>
          <w:p w14:paraId="736FB1DB" w14:textId="77777777" w:rsidR="000E2F2E" w:rsidRPr="0096464D" w:rsidRDefault="000E2F2E" w:rsidP="00206D4F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lastRenderedPageBreak/>
              <w:t>Выполняют</w:t>
            </w:r>
            <w:r w:rsidRPr="0096464D">
              <w:rPr>
                <w:sz w:val="22"/>
                <w:szCs w:val="22"/>
              </w:rPr>
              <w:t xml:space="preserve"> письменное </w:t>
            </w:r>
            <w:r w:rsidRPr="0096464D">
              <w:rPr>
                <w:sz w:val="22"/>
                <w:szCs w:val="22"/>
              </w:rPr>
              <w:lastRenderedPageBreak/>
              <w:t xml:space="preserve">вычитание многозначных чисел, </w:t>
            </w:r>
            <w:r w:rsidRPr="0096464D">
              <w:rPr>
                <w:b/>
                <w:sz w:val="22"/>
                <w:szCs w:val="22"/>
              </w:rPr>
              <w:t>пользуются</w:t>
            </w:r>
            <w:r w:rsidRPr="0096464D">
              <w:rPr>
                <w:sz w:val="22"/>
                <w:szCs w:val="22"/>
              </w:rPr>
              <w:t xml:space="preserve"> изученной математической терминологией. </w:t>
            </w:r>
            <w:r w:rsidRPr="0096464D">
              <w:rPr>
                <w:b/>
                <w:sz w:val="22"/>
                <w:szCs w:val="22"/>
              </w:rPr>
              <w:t>Контролируют</w:t>
            </w:r>
            <w:r w:rsidRPr="0096464D">
              <w:rPr>
                <w:sz w:val="22"/>
                <w:szCs w:val="22"/>
              </w:rPr>
              <w:t xml:space="preserve"> правильность и полноту выполнения алгоритма арифметического действия.</w:t>
            </w:r>
          </w:p>
        </w:tc>
        <w:tc>
          <w:tcPr>
            <w:tcW w:w="4253" w:type="dxa"/>
            <w:gridSpan w:val="2"/>
          </w:tcPr>
          <w:p w14:paraId="1F072150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lastRenderedPageBreak/>
              <w:t xml:space="preserve">Уметь выполнять устные и письменные </w:t>
            </w:r>
            <w:r w:rsidRPr="0096464D">
              <w:rPr>
                <w:spacing w:val="3"/>
                <w:sz w:val="22"/>
                <w:szCs w:val="22"/>
              </w:rPr>
              <w:lastRenderedPageBreak/>
              <w:t>вычисления (сложение и вычитание многозначных чисел).</w:t>
            </w:r>
          </w:p>
        </w:tc>
        <w:tc>
          <w:tcPr>
            <w:tcW w:w="5006" w:type="dxa"/>
          </w:tcPr>
          <w:p w14:paraId="6F95AC3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</w:t>
            </w:r>
            <w:r w:rsidRPr="0096464D">
              <w:rPr>
                <w:sz w:val="22"/>
                <w:szCs w:val="22"/>
              </w:rPr>
              <w:lastRenderedPageBreak/>
              <w:t>учебному материалу, к овладению новыми способами познания, к исследовательской и поисковой деятельности в области математики.</w:t>
            </w:r>
          </w:p>
          <w:p w14:paraId="5BFB9B2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5E7B3E3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390DCBA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ситуациях.</w:t>
            </w:r>
          </w:p>
        </w:tc>
      </w:tr>
      <w:tr w:rsidR="000E2F2E" w:rsidRPr="0096464D" w14:paraId="15CB86B1" w14:textId="77777777" w:rsidTr="004307A2">
        <w:trPr>
          <w:trHeight w:val="145"/>
        </w:trPr>
        <w:tc>
          <w:tcPr>
            <w:tcW w:w="851" w:type="dxa"/>
          </w:tcPr>
          <w:p w14:paraId="7CFA4171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27AD97F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Решение уравнений вида: Х+15=68:2, 24+Х=79-30.</w:t>
            </w:r>
          </w:p>
        </w:tc>
        <w:tc>
          <w:tcPr>
            <w:tcW w:w="3512" w:type="dxa"/>
            <w:gridSpan w:val="2"/>
          </w:tcPr>
          <w:p w14:paraId="49AAD72F" w14:textId="77777777" w:rsidR="000E2F2E" w:rsidRPr="0096464D" w:rsidRDefault="000E2F2E" w:rsidP="0029673C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Пользуются</w:t>
            </w:r>
            <w:r w:rsidRPr="0096464D">
              <w:rPr>
                <w:sz w:val="22"/>
                <w:szCs w:val="22"/>
              </w:rPr>
              <w:t xml:space="preserve"> правилом нахождения неизвестного слагаемого, изученной математической терминологией, </w:t>
            </w:r>
            <w:r w:rsidRPr="0096464D">
              <w:rPr>
                <w:b/>
                <w:sz w:val="22"/>
                <w:szCs w:val="22"/>
              </w:rPr>
              <w:t>проверяют</w:t>
            </w:r>
            <w:r w:rsidRPr="0096464D">
              <w:rPr>
                <w:sz w:val="22"/>
                <w:szCs w:val="22"/>
              </w:rPr>
              <w:t xml:space="preserve"> правильность выполненных вычислений.</w:t>
            </w:r>
          </w:p>
          <w:p w14:paraId="3A0E0FB9" w14:textId="77777777" w:rsidR="000E2F2E" w:rsidRPr="0096464D" w:rsidRDefault="000E2F2E" w:rsidP="0029673C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Контролируют</w:t>
            </w:r>
            <w:r w:rsidRPr="0096464D">
              <w:rPr>
                <w:sz w:val="22"/>
                <w:szCs w:val="22"/>
              </w:rPr>
              <w:t xml:space="preserve"> правильность </w:t>
            </w:r>
            <w:r w:rsidRPr="0096464D">
              <w:rPr>
                <w:sz w:val="22"/>
                <w:szCs w:val="22"/>
              </w:rPr>
              <w:br/>
              <w:t>и полноту выполнения алгоритма арифметического действия.</w:t>
            </w:r>
          </w:p>
        </w:tc>
        <w:tc>
          <w:tcPr>
            <w:tcW w:w="4253" w:type="dxa"/>
            <w:gridSpan w:val="2"/>
          </w:tcPr>
          <w:p w14:paraId="487E0A64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Знать правило нахождения неизвестного слагаемого.</w:t>
            </w:r>
          </w:p>
        </w:tc>
        <w:tc>
          <w:tcPr>
            <w:tcW w:w="5006" w:type="dxa"/>
          </w:tcPr>
          <w:p w14:paraId="2661848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положительное отношение к урокам математики, к обучению, к школе</w:t>
            </w:r>
          </w:p>
          <w:p w14:paraId="062625F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обобщения.</w:t>
            </w:r>
          </w:p>
          <w:p w14:paraId="008AE59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6B96DDE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форме.</w:t>
            </w:r>
          </w:p>
        </w:tc>
      </w:tr>
      <w:tr w:rsidR="000E2F2E" w:rsidRPr="0096464D" w14:paraId="42C4E53B" w14:textId="77777777" w:rsidTr="004307A2">
        <w:trPr>
          <w:trHeight w:val="145"/>
        </w:trPr>
        <w:tc>
          <w:tcPr>
            <w:tcW w:w="851" w:type="dxa"/>
          </w:tcPr>
          <w:p w14:paraId="3BFAF3EA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256C3A0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Решение уравнений вида: Х-34=48:3, 75-Х=9*7</w:t>
            </w:r>
          </w:p>
        </w:tc>
        <w:tc>
          <w:tcPr>
            <w:tcW w:w="3512" w:type="dxa"/>
            <w:gridSpan w:val="2"/>
          </w:tcPr>
          <w:p w14:paraId="43FA7568" w14:textId="77777777" w:rsidR="000E2F2E" w:rsidRPr="0096464D" w:rsidRDefault="000E2F2E" w:rsidP="0029673C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Пользуются</w:t>
            </w:r>
            <w:r w:rsidRPr="0096464D">
              <w:rPr>
                <w:sz w:val="22"/>
                <w:szCs w:val="22"/>
              </w:rPr>
              <w:t xml:space="preserve"> правилом нахождения неизвестного уменьшаемого и вычитаемого. </w:t>
            </w:r>
            <w:r w:rsidRPr="0096464D">
              <w:rPr>
                <w:b/>
                <w:sz w:val="22"/>
                <w:szCs w:val="22"/>
              </w:rPr>
              <w:t>Вычисляют</w:t>
            </w:r>
            <w:r w:rsidRPr="0096464D">
              <w:rPr>
                <w:sz w:val="22"/>
                <w:szCs w:val="22"/>
              </w:rPr>
              <w:t xml:space="preserve"> значение числового выражения, содержащего 2–3 действия (со скобками и без них).</w:t>
            </w:r>
          </w:p>
          <w:p w14:paraId="7A76FB55" w14:textId="77777777" w:rsidR="000E2F2E" w:rsidRPr="0096464D" w:rsidRDefault="000E2F2E" w:rsidP="0029673C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Контролируют</w:t>
            </w:r>
            <w:r w:rsidRPr="0096464D">
              <w:rPr>
                <w:sz w:val="22"/>
                <w:szCs w:val="22"/>
              </w:rPr>
              <w:t xml:space="preserve"> правильность </w:t>
            </w:r>
            <w:r w:rsidRPr="0096464D">
              <w:rPr>
                <w:sz w:val="22"/>
                <w:szCs w:val="22"/>
              </w:rPr>
              <w:br/>
              <w:t>и полноту выполнения алгоритма арифметического действия.</w:t>
            </w:r>
          </w:p>
        </w:tc>
        <w:tc>
          <w:tcPr>
            <w:tcW w:w="4253" w:type="dxa"/>
            <w:gridSpan w:val="2"/>
          </w:tcPr>
          <w:p w14:paraId="4194E2F1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Знать правило нахождения неизвестного уменьшаемого и вычитаемого. Уметь вычислять значения числового выражения, содержащего 2-3 действия (со скобками и без)</w:t>
            </w:r>
          </w:p>
        </w:tc>
        <w:tc>
          <w:tcPr>
            <w:tcW w:w="5006" w:type="dxa"/>
          </w:tcPr>
          <w:p w14:paraId="07D3032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452CD39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базовыми предметным понятием (число) и межпредметными понятиями, отражающими существенные связи и отношения между объектами и процессами.</w:t>
            </w:r>
          </w:p>
          <w:p w14:paraId="63BD712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75AB2C0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6F612E42" w14:textId="77777777" w:rsidTr="004307A2">
        <w:trPr>
          <w:trHeight w:val="145"/>
        </w:trPr>
        <w:tc>
          <w:tcPr>
            <w:tcW w:w="851" w:type="dxa"/>
          </w:tcPr>
          <w:p w14:paraId="169AD670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4D213D8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Нахождение нескольких долей </w:t>
            </w:r>
            <w:r w:rsidRPr="0096464D">
              <w:rPr>
                <w:sz w:val="22"/>
                <w:szCs w:val="22"/>
              </w:rPr>
              <w:lastRenderedPageBreak/>
              <w:t xml:space="preserve">целого.  </w:t>
            </w:r>
          </w:p>
        </w:tc>
        <w:tc>
          <w:tcPr>
            <w:tcW w:w="3512" w:type="dxa"/>
            <w:gridSpan w:val="2"/>
          </w:tcPr>
          <w:p w14:paraId="0F42891D" w14:textId="77777777" w:rsidR="000E2F2E" w:rsidRPr="0096464D" w:rsidRDefault="000E2F2E" w:rsidP="0029673C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lastRenderedPageBreak/>
              <w:t>Находят</w:t>
            </w:r>
            <w:r w:rsidRPr="0096464D">
              <w:rPr>
                <w:sz w:val="22"/>
                <w:szCs w:val="22"/>
              </w:rPr>
              <w:t xml:space="preserve"> несколько долей целого.</w:t>
            </w:r>
          </w:p>
        </w:tc>
        <w:tc>
          <w:tcPr>
            <w:tcW w:w="4253" w:type="dxa"/>
            <w:gridSpan w:val="2"/>
          </w:tcPr>
          <w:p w14:paraId="0692D6EF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Уметь находить несколько долей целого, совершенствовать вычислительные </w:t>
            </w:r>
            <w:r w:rsidRPr="0096464D">
              <w:rPr>
                <w:sz w:val="22"/>
                <w:szCs w:val="22"/>
              </w:rPr>
              <w:lastRenderedPageBreak/>
              <w:t>навыки.</w:t>
            </w:r>
          </w:p>
        </w:tc>
        <w:tc>
          <w:tcPr>
            <w:tcW w:w="5006" w:type="dxa"/>
          </w:tcPr>
          <w:p w14:paraId="4A4C478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</w:t>
            </w:r>
            <w:r w:rsidRPr="0096464D">
              <w:rPr>
                <w:sz w:val="22"/>
                <w:szCs w:val="22"/>
              </w:rPr>
              <w:lastRenderedPageBreak/>
              <w:t>выделенных критериев её успешности.</w:t>
            </w:r>
          </w:p>
          <w:p w14:paraId="6B618C9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185B68A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ab/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>находить несколько способов действий при решении учебной задачи, оценивать их и выбирать наиболее рациональный.</w:t>
            </w:r>
          </w:p>
          <w:p w14:paraId="05CB9D60" w14:textId="77777777" w:rsidR="000E2F2E" w:rsidRPr="0096464D" w:rsidRDefault="000E2F2E" w:rsidP="00DF2191">
            <w:pPr>
              <w:rPr>
                <w:rFonts w:eastAsia="Calibri"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аргументированно, с использованием математической терминологии и математических знаний отстаивать свою позицию.</w:t>
            </w:r>
          </w:p>
        </w:tc>
      </w:tr>
      <w:tr w:rsidR="000E2F2E" w:rsidRPr="0096464D" w14:paraId="3C0AA18E" w14:textId="77777777" w:rsidTr="004307A2">
        <w:trPr>
          <w:trHeight w:val="145"/>
        </w:trPr>
        <w:tc>
          <w:tcPr>
            <w:tcW w:w="851" w:type="dxa"/>
          </w:tcPr>
          <w:p w14:paraId="7E3897A1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5C1DECD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Решение задач.</w:t>
            </w:r>
          </w:p>
        </w:tc>
        <w:tc>
          <w:tcPr>
            <w:tcW w:w="3512" w:type="dxa"/>
            <w:gridSpan w:val="2"/>
          </w:tcPr>
          <w:p w14:paraId="031460A8" w14:textId="77777777" w:rsidR="000E2F2E" w:rsidRPr="0096464D" w:rsidRDefault="000E2F2E" w:rsidP="0029673C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Находят</w:t>
            </w:r>
            <w:r w:rsidRPr="0096464D">
              <w:rPr>
                <w:sz w:val="22"/>
                <w:szCs w:val="22"/>
              </w:rPr>
              <w:t xml:space="preserve"> несколько долей целого,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арифметическим способом.</w:t>
            </w:r>
          </w:p>
        </w:tc>
        <w:tc>
          <w:tcPr>
            <w:tcW w:w="4253" w:type="dxa"/>
            <w:gridSpan w:val="2"/>
          </w:tcPr>
          <w:p w14:paraId="3FCCD15E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Уметь решать текстовые задачи арифметическим способом. Знать терминологию.</w:t>
            </w:r>
          </w:p>
        </w:tc>
        <w:tc>
          <w:tcPr>
            <w:tcW w:w="5006" w:type="dxa"/>
          </w:tcPr>
          <w:p w14:paraId="2F88CFCE" w14:textId="77777777" w:rsidR="000E2F2E" w:rsidRPr="0096464D" w:rsidRDefault="0029673C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sz w:val="22"/>
                <w:szCs w:val="22"/>
              </w:rPr>
              <w:tab/>
            </w:r>
            <w:r w:rsidR="000E2F2E">
              <w:rPr>
                <w:rFonts w:eastAsia="Calibri"/>
                <w:bCs/>
                <w:iCs/>
                <w:sz w:val="22"/>
                <w:szCs w:val="22"/>
              </w:rPr>
              <w:t>понимание</w:t>
            </w:r>
            <w:r w:rsidR="000E2F2E" w:rsidRPr="0096464D">
              <w:rPr>
                <w:rFonts w:eastAsia="Calibri"/>
                <w:bCs/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 w:rsidR="000E2F2E">
              <w:rPr>
                <w:rFonts w:eastAsia="Calibri"/>
                <w:bCs/>
                <w:iCs/>
                <w:sz w:val="22"/>
                <w:szCs w:val="22"/>
              </w:rPr>
              <w:t>умение</w:t>
            </w:r>
            <w:r w:rsidR="000E2F2E" w:rsidRPr="0096464D">
              <w:rPr>
                <w:rFonts w:eastAsia="Calibri"/>
                <w:bCs/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явлений;</w:t>
            </w:r>
          </w:p>
          <w:p w14:paraId="2E98D55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 xml:space="preserve">Познавательные: </w:t>
            </w: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ab/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>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рассуждений;</w:t>
            </w:r>
          </w:p>
          <w:p w14:paraId="383D840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воспринимать и понимать причины успеха/неуспеха в учебной деятельности, конструктивно действовать даже в ситуациях неуспеха.</w:t>
            </w:r>
          </w:p>
          <w:p w14:paraId="2B000D4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00E522DD" w14:textId="77777777" w:rsidTr="004307A2">
        <w:trPr>
          <w:trHeight w:val="145"/>
        </w:trPr>
        <w:tc>
          <w:tcPr>
            <w:tcW w:w="851" w:type="dxa"/>
          </w:tcPr>
          <w:p w14:paraId="7EE49DF9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238D4E0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Сложение и вычитание значение величин. </w:t>
            </w:r>
          </w:p>
        </w:tc>
        <w:tc>
          <w:tcPr>
            <w:tcW w:w="3512" w:type="dxa"/>
            <w:gridSpan w:val="2"/>
          </w:tcPr>
          <w:p w14:paraId="7EF7EE1C" w14:textId="77777777" w:rsidR="000E2F2E" w:rsidRPr="0096464D" w:rsidRDefault="000E2F2E" w:rsidP="0029673C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Используют</w:t>
            </w:r>
            <w:r w:rsidRPr="0096464D">
              <w:rPr>
                <w:sz w:val="22"/>
                <w:szCs w:val="22"/>
              </w:rPr>
              <w:t xml:space="preserve"> приемы сложения и вычитания величин. </w:t>
            </w:r>
            <w:r w:rsidRPr="0096464D">
              <w:rPr>
                <w:b/>
                <w:sz w:val="22"/>
                <w:szCs w:val="22"/>
              </w:rPr>
              <w:t>Выражают</w:t>
            </w:r>
            <w:r w:rsidRPr="0096464D">
              <w:rPr>
                <w:sz w:val="22"/>
                <w:szCs w:val="22"/>
              </w:rPr>
              <w:t xml:space="preserve"> величины в разных единицах. </w:t>
            </w:r>
            <w:r w:rsidRPr="0096464D">
              <w:rPr>
                <w:b/>
                <w:sz w:val="22"/>
                <w:szCs w:val="22"/>
              </w:rPr>
              <w:t>Используют</w:t>
            </w:r>
            <w:r w:rsidRPr="0096464D">
              <w:rPr>
                <w:sz w:val="22"/>
                <w:szCs w:val="22"/>
              </w:rPr>
              <w:t xml:space="preserve"> математическую терминологию при записи и </w:t>
            </w:r>
            <w:r w:rsidRPr="0096464D">
              <w:rPr>
                <w:sz w:val="22"/>
                <w:szCs w:val="22"/>
              </w:rPr>
              <w:lastRenderedPageBreak/>
              <w:t>выполнении арифметического действия (сложения и вычитания, умножения, деления).</w:t>
            </w:r>
          </w:p>
          <w:p w14:paraId="08769A84" w14:textId="77777777" w:rsidR="000E2F2E" w:rsidRPr="0096464D" w:rsidRDefault="000E2F2E" w:rsidP="0029673C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арифметическим способом.</w:t>
            </w:r>
          </w:p>
        </w:tc>
        <w:tc>
          <w:tcPr>
            <w:tcW w:w="4253" w:type="dxa"/>
            <w:gridSpan w:val="2"/>
          </w:tcPr>
          <w:p w14:paraId="4912749F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lastRenderedPageBreak/>
              <w:t>Знать приемы сложения и вычитания величин, уметь выражать величины в разных единицах.</w:t>
            </w:r>
          </w:p>
        </w:tc>
        <w:tc>
          <w:tcPr>
            <w:tcW w:w="5006" w:type="dxa"/>
          </w:tcPr>
          <w:p w14:paraId="6410DA3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положительное отношение к урокам математики, к обучению, к школе.</w:t>
            </w:r>
          </w:p>
          <w:p w14:paraId="759063B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базовыми предметными понятиями и межпредметными понятиями, отражающими существенные связи и отношения </w:t>
            </w:r>
            <w:r w:rsidRPr="0096464D">
              <w:rPr>
                <w:sz w:val="22"/>
                <w:szCs w:val="22"/>
              </w:rPr>
              <w:lastRenderedPageBreak/>
              <w:t>между объектами и процессами</w:t>
            </w:r>
          </w:p>
          <w:p w14:paraId="3F4F623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6377AAE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ситуациях.</w:t>
            </w:r>
          </w:p>
        </w:tc>
      </w:tr>
      <w:tr w:rsidR="000E2F2E" w:rsidRPr="0096464D" w14:paraId="434D1C9F" w14:textId="77777777" w:rsidTr="004307A2">
        <w:trPr>
          <w:trHeight w:val="145"/>
        </w:trPr>
        <w:tc>
          <w:tcPr>
            <w:tcW w:w="851" w:type="dxa"/>
          </w:tcPr>
          <w:p w14:paraId="717726D0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0318F20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Задачи на увеличение (уменьшение) числа на несколько единиц, выраженных в косвенной форме.</w:t>
            </w:r>
          </w:p>
        </w:tc>
        <w:tc>
          <w:tcPr>
            <w:tcW w:w="3512" w:type="dxa"/>
            <w:gridSpan w:val="2"/>
          </w:tcPr>
          <w:p w14:paraId="6F0A9EBB" w14:textId="77777777" w:rsidR="000E2F2E" w:rsidRPr="0096464D" w:rsidRDefault="000E2F2E" w:rsidP="0029673C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на уменьшение и увеличение в несколько раз с вопросами в косвенной форме арифметическим способом, </w:t>
            </w:r>
            <w:r w:rsidRPr="0096464D">
              <w:rPr>
                <w:b/>
                <w:sz w:val="22"/>
                <w:szCs w:val="22"/>
              </w:rPr>
              <w:t>проверяют</w:t>
            </w:r>
            <w:r w:rsidRPr="0096464D">
              <w:rPr>
                <w:sz w:val="22"/>
                <w:szCs w:val="22"/>
              </w:rPr>
              <w:t xml:space="preserve"> правильность выполнения.</w:t>
            </w:r>
          </w:p>
        </w:tc>
        <w:tc>
          <w:tcPr>
            <w:tcW w:w="4253" w:type="dxa"/>
            <w:gridSpan w:val="2"/>
          </w:tcPr>
          <w:p w14:paraId="05786D1E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Уметь решать текстовые задачи арифметическим способом. Знать терминологию.</w:t>
            </w:r>
          </w:p>
        </w:tc>
        <w:tc>
          <w:tcPr>
            <w:tcW w:w="5006" w:type="dxa"/>
          </w:tcPr>
          <w:p w14:paraId="77FEC1C8" w14:textId="77777777" w:rsidR="000E2F2E" w:rsidRPr="0096464D" w:rsidRDefault="000E2F2E" w:rsidP="00DF2191">
            <w:pPr>
              <w:pStyle w:val="Default"/>
              <w:jc w:val="both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сотрудничества со взрослыми и сверстниками в разных ситуациях,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не создавать конфликтов и находить выходы из спорных ситуаций.</w:t>
            </w:r>
          </w:p>
          <w:p w14:paraId="035D041B" w14:textId="77777777" w:rsidR="000E2F2E" w:rsidRPr="0096464D" w:rsidRDefault="000E2F2E" w:rsidP="00DF2191">
            <w:pPr>
              <w:pStyle w:val="Default"/>
              <w:jc w:val="both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2273296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</w:t>
            </w:r>
          </w:p>
          <w:p w14:paraId="3707DA4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6FCB58D7" w14:textId="77777777" w:rsidTr="004307A2">
        <w:trPr>
          <w:trHeight w:val="145"/>
        </w:trPr>
        <w:tc>
          <w:tcPr>
            <w:tcW w:w="851" w:type="dxa"/>
          </w:tcPr>
          <w:p w14:paraId="004FE944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14B47F9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Что узнали. Чему научились.</w:t>
            </w:r>
            <w:r>
              <w:rPr>
                <w:sz w:val="22"/>
                <w:szCs w:val="22"/>
              </w:rPr>
              <w:t xml:space="preserve"> Подготовка к контрольной работе.</w:t>
            </w:r>
          </w:p>
        </w:tc>
        <w:tc>
          <w:tcPr>
            <w:tcW w:w="3512" w:type="dxa"/>
            <w:gridSpan w:val="2"/>
          </w:tcPr>
          <w:p w14:paraId="6B8F8BF0" w14:textId="77777777" w:rsidR="000E2F2E" w:rsidRPr="0096464D" w:rsidRDefault="000E2F2E" w:rsidP="0029673C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задачи изученных видов; </w:t>
            </w:r>
            <w:r w:rsidRPr="0096464D">
              <w:rPr>
                <w:b/>
                <w:sz w:val="22"/>
                <w:szCs w:val="22"/>
              </w:rPr>
              <w:t>выбирают</w:t>
            </w:r>
            <w:r w:rsidRPr="0096464D">
              <w:rPr>
                <w:sz w:val="22"/>
                <w:szCs w:val="22"/>
              </w:rPr>
              <w:t xml:space="preserve"> наиболее эффективные способы решения задач в зависимости от конкретных условий; </w:t>
            </w:r>
            <w:r w:rsidRPr="0096464D">
              <w:rPr>
                <w:b/>
                <w:sz w:val="22"/>
                <w:szCs w:val="22"/>
              </w:rPr>
              <w:t>оценивают</w:t>
            </w:r>
            <w:r w:rsidRPr="0096464D">
              <w:rPr>
                <w:sz w:val="22"/>
                <w:szCs w:val="22"/>
              </w:rPr>
              <w:t xml:space="preserve"> свои достижения.</w:t>
            </w:r>
          </w:p>
        </w:tc>
        <w:tc>
          <w:tcPr>
            <w:tcW w:w="4253" w:type="dxa"/>
            <w:gridSpan w:val="2"/>
          </w:tcPr>
          <w:p w14:paraId="7CF8545A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Закреплять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решать задачи изученных видов, уравнения, выполнять вычисления с именованными числами; совершенствовать устные и письменные вычислительные навыки.</w:t>
            </w:r>
          </w:p>
        </w:tc>
        <w:tc>
          <w:tcPr>
            <w:tcW w:w="5006" w:type="dxa"/>
          </w:tcPr>
          <w:p w14:paraId="5DC8EEC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успешности.</w:t>
            </w:r>
          </w:p>
          <w:p w14:paraId="007CA89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495CD5C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</w:t>
            </w:r>
          </w:p>
          <w:p w14:paraId="098288E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774CBCDF" w14:textId="77777777" w:rsidTr="004307A2">
        <w:trPr>
          <w:trHeight w:val="145"/>
        </w:trPr>
        <w:tc>
          <w:tcPr>
            <w:tcW w:w="851" w:type="dxa"/>
          </w:tcPr>
          <w:p w14:paraId="671C1628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3B8AE5A8" w14:textId="77777777" w:rsidR="000E2F2E" w:rsidRDefault="000E2F2E" w:rsidP="00DF2191">
            <w:pPr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Контрольная работа по</w:t>
            </w:r>
            <w:r>
              <w:rPr>
                <w:b/>
                <w:sz w:val="22"/>
                <w:szCs w:val="22"/>
              </w:rPr>
              <w:t xml:space="preserve"> №3</w:t>
            </w:r>
            <w:r w:rsidRPr="0096464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теме</w:t>
            </w:r>
            <w:r w:rsidRPr="0096464D">
              <w:rPr>
                <w:b/>
                <w:sz w:val="22"/>
                <w:szCs w:val="22"/>
              </w:rPr>
              <w:t xml:space="preserve"> «Числа, </w:t>
            </w:r>
            <w:r w:rsidRPr="0096464D">
              <w:rPr>
                <w:b/>
                <w:sz w:val="22"/>
                <w:szCs w:val="22"/>
              </w:rPr>
              <w:lastRenderedPageBreak/>
              <w:t xml:space="preserve">которые больше </w:t>
            </w:r>
          </w:p>
          <w:p w14:paraId="5A9931CD" w14:textId="77777777" w:rsidR="000E2F2E" w:rsidRPr="0096464D" w:rsidRDefault="000E2F2E" w:rsidP="00DF2191">
            <w:pPr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1000. Сложение и вычитание»</w:t>
            </w:r>
          </w:p>
        </w:tc>
        <w:tc>
          <w:tcPr>
            <w:tcW w:w="3512" w:type="dxa"/>
            <w:gridSpan w:val="2"/>
          </w:tcPr>
          <w:p w14:paraId="42186229" w14:textId="77777777" w:rsidR="000E2F2E" w:rsidRPr="0096464D" w:rsidRDefault="000E2F2E" w:rsidP="0029673C">
            <w:pPr>
              <w:rPr>
                <w:sz w:val="22"/>
                <w:szCs w:val="22"/>
                <w:lang w:eastAsia="en-US"/>
              </w:rPr>
            </w:pPr>
            <w:r w:rsidRPr="0096464D">
              <w:rPr>
                <w:b/>
                <w:sz w:val="22"/>
                <w:szCs w:val="22"/>
                <w:lang w:eastAsia="en-US"/>
              </w:rPr>
              <w:lastRenderedPageBreak/>
              <w:t>Выполняют</w:t>
            </w:r>
            <w:r w:rsidRPr="0096464D">
              <w:rPr>
                <w:sz w:val="22"/>
                <w:szCs w:val="22"/>
                <w:lang w:eastAsia="en-US"/>
              </w:rPr>
              <w:t xml:space="preserve"> контрольную работу по материалам КИМов.</w:t>
            </w:r>
          </w:p>
        </w:tc>
        <w:tc>
          <w:tcPr>
            <w:tcW w:w="4253" w:type="dxa"/>
            <w:gridSpan w:val="2"/>
          </w:tcPr>
          <w:p w14:paraId="3C7A8CD2" w14:textId="77777777" w:rsidR="000E2F2E" w:rsidRPr="0096464D" w:rsidRDefault="000E2F2E" w:rsidP="00DF2191">
            <w:pPr>
              <w:ind w:left="58"/>
              <w:rPr>
                <w:sz w:val="22"/>
                <w:szCs w:val="22"/>
                <w:lang w:eastAsia="en-US"/>
              </w:rPr>
            </w:pPr>
            <w:r w:rsidRPr="0096464D">
              <w:rPr>
                <w:sz w:val="22"/>
                <w:szCs w:val="22"/>
                <w:lang w:eastAsia="en-US"/>
              </w:rPr>
              <w:t xml:space="preserve">Применять полученные знания при выполнении заданий контрольной </w:t>
            </w:r>
            <w:r w:rsidRPr="0096464D">
              <w:rPr>
                <w:sz w:val="22"/>
                <w:szCs w:val="22"/>
                <w:lang w:eastAsia="en-US"/>
              </w:rPr>
              <w:lastRenderedPageBreak/>
              <w:t>работы.</w:t>
            </w:r>
          </w:p>
        </w:tc>
        <w:tc>
          <w:tcPr>
            <w:tcW w:w="5006" w:type="dxa"/>
          </w:tcPr>
          <w:p w14:paraId="44792A8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</w:t>
            </w:r>
            <w:r w:rsidRPr="0096464D">
              <w:rPr>
                <w:sz w:val="22"/>
                <w:szCs w:val="22"/>
              </w:rPr>
              <w:lastRenderedPageBreak/>
              <w:t>выделенных критериев её успешности; умение выполнять самостоятельную деятельность, осознание личной ответственности за её результат.</w:t>
            </w:r>
          </w:p>
          <w:p w14:paraId="77617FD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 w:rsidRPr="0096464D">
              <w:rPr>
                <w:sz w:val="22"/>
                <w:szCs w:val="22"/>
              </w:rPr>
              <w:t>владеть логическими действиями сравнения, анализа, синтеза, обобщения,</w:t>
            </w:r>
            <w:r w:rsidRPr="0096464D">
              <w:rPr>
                <w:iCs/>
                <w:sz w:val="22"/>
                <w:szCs w:val="22"/>
              </w:rPr>
              <w:t xml:space="preserve"> делать на этой основе выводы; </w:t>
            </w:r>
          </w:p>
          <w:p w14:paraId="7273470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4B78E096" w14:textId="77777777" w:rsidR="000E2F2E" w:rsidRPr="0096464D" w:rsidRDefault="000E2F2E" w:rsidP="00DF2191">
            <w:pPr>
              <w:rPr>
                <w:sz w:val="22"/>
                <w:szCs w:val="22"/>
              </w:rPr>
            </w:pPr>
          </w:p>
        </w:tc>
      </w:tr>
      <w:tr w:rsidR="009B77D6" w:rsidRPr="0096464D" w14:paraId="71F70C25" w14:textId="77777777" w:rsidTr="004307A2">
        <w:trPr>
          <w:trHeight w:val="145"/>
        </w:trPr>
        <w:tc>
          <w:tcPr>
            <w:tcW w:w="16019" w:type="dxa"/>
            <w:gridSpan w:val="7"/>
          </w:tcPr>
          <w:p w14:paraId="55F6A3CE" w14:textId="77777777" w:rsidR="009B77D6" w:rsidRPr="0096464D" w:rsidRDefault="009B77D6" w:rsidP="009B77D6">
            <w:pPr>
              <w:jc w:val="center"/>
              <w:rPr>
                <w:rFonts w:eastAsia="Calibri"/>
                <w:bCs/>
                <w:i/>
                <w:iCs/>
                <w:sz w:val="22"/>
                <w:szCs w:val="22"/>
              </w:rPr>
            </w:pPr>
            <w:r w:rsidRPr="0096464D">
              <w:rPr>
                <w:b/>
                <w:bCs/>
                <w:sz w:val="22"/>
                <w:szCs w:val="22"/>
              </w:rPr>
              <w:lastRenderedPageBreak/>
              <w:t>Раздел 5. Числа, которые больше 1 000. Умножение и деление. (79 часов)</w:t>
            </w:r>
          </w:p>
        </w:tc>
      </w:tr>
      <w:tr w:rsidR="000E2F2E" w:rsidRPr="0096464D" w14:paraId="622FDCDF" w14:textId="77777777" w:rsidTr="004307A2">
        <w:trPr>
          <w:trHeight w:val="145"/>
        </w:trPr>
        <w:tc>
          <w:tcPr>
            <w:tcW w:w="851" w:type="dxa"/>
          </w:tcPr>
          <w:p w14:paraId="2D99E061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0341A35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Анализ контрольной работы. Умножение и его свойства. Умножение  на 0 и 1. </w:t>
            </w:r>
          </w:p>
        </w:tc>
        <w:tc>
          <w:tcPr>
            <w:tcW w:w="3512" w:type="dxa"/>
            <w:gridSpan w:val="2"/>
          </w:tcPr>
          <w:p w14:paraId="0822DEC6" w14:textId="77777777" w:rsidR="000E2F2E" w:rsidRPr="0096464D" w:rsidRDefault="000E2F2E" w:rsidP="0029673C">
            <w:pPr>
              <w:rPr>
                <w:b/>
                <w:sz w:val="22"/>
                <w:szCs w:val="22"/>
              </w:rPr>
            </w:pPr>
            <w:r w:rsidRPr="0096464D">
              <w:rPr>
                <w:rFonts w:eastAsia="Courier New"/>
                <w:b/>
                <w:bCs/>
                <w:spacing w:val="-2"/>
                <w:sz w:val="22"/>
                <w:szCs w:val="22"/>
                <w:lang w:eastAsia="en-US" w:bidi="ru-RU"/>
              </w:rPr>
              <w:t>Анализируют</w:t>
            </w:r>
            <w:r w:rsidRPr="0096464D"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  <w:t xml:space="preserve"> свою работу, </w:t>
            </w:r>
            <w:r w:rsidRPr="0096464D">
              <w:rPr>
                <w:rFonts w:eastAsia="Courier New"/>
                <w:b/>
                <w:bCs/>
                <w:spacing w:val="-2"/>
                <w:sz w:val="22"/>
                <w:szCs w:val="22"/>
                <w:lang w:eastAsia="en-US" w:bidi="ru-RU"/>
              </w:rPr>
              <w:t xml:space="preserve">выполняют </w:t>
            </w:r>
            <w:r w:rsidRPr="0096464D"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  <w:t>работу над ошибками.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b/>
                <w:sz w:val="22"/>
                <w:szCs w:val="22"/>
              </w:rPr>
              <w:t>Используют</w:t>
            </w:r>
            <w:r w:rsidRPr="0096464D">
              <w:rPr>
                <w:sz w:val="22"/>
                <w:szCs w:val="22"/>
              </w:rPr>
              <w:t xml:space="preserve"> свойства умножения. </w:t>
            </w: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вычисления с нулем и единицей. </w:t>
            </w:r>
            <w:r w:rsidRPr="0096464D">
              <w:rPr>
                <w:b/>
                <w:sz w:val="22"/>
                <w:szCs w:val="22"/>
              </w:rPr>
              <w:t>Моделируют</w:t>
            </w:r>
            <w:r w:rsidRPr="0096464D">
              <w:rPr>
                <w:sz w:val="22"/>
                <w:szCs w:val="22"/>
              </w:rPr>
              <w:t xml:space="preserve"> ситуации, иллюстрирующие арифметическое действие и ход его выполнения.</w:t>
            </w:r>
          </w:p>
        </w:tc>
        <w:tc>
          <w:tcPr>
            <w:tcW w:w="4143" w:type="dxa"/>
          </w:tcPr>
          <w:p w14:paraId="3CC919F0" w14:textId="77777777" w:rsidR="000E2F2E" w:rsidRPr="0096464D" w:rsidRDefault="000E2F2E" w:rsidP="00DF2191">
            <w:pPr>
              <w:ind w:left="58"/>
              <w:rPr>
                <w:rFonts w:eastAsia="Calibri"/>
                <w:sz w:val="22"/>
                <w:szCs w:val="22"/>
                <w:lang w:eastAsia="en-US"/>
              </w:rPr>
            </w:pPr>
            <w:r w:rsidRPr="0096464D">
              <w:rPr>
                <w:rFonts w:eastAsia="Calibri"/>
                <w:iCs/>
                <w:sz w:val="22"/>
                <w:szCs w:val="22"/>
                <w:lang w:eastAsia="en-US"/>
              </w:rPr>
              <w:t xml:space="preserve">Адекватно оценивать </w:t>
            </w:r>
            <w:r w:rsidRPr="0096464D">
              <w:rPr>
                <w:rFonts w:eastAsia="Calibri"/>
                <w:sz w:val="22"/>
                <w:szCs w:val="22"/>
                <w:lang w:eastAsia="en-US"/>
              </w:rPr>
              <w:t>результаты контрольной работы.</w:t>
            </w:r>
          </w:p>
          <w:p w14:paraId="09F4EC04" w14:textId="77777777" w:rsidR="000E2F2E" w:rsidRPr="0096464D" w:rsidRDefault="000E2F2E" w:rsidP="00DF2191">
            <w:pPr>
              <w:ind w:left="58"/>
              <w:rPr>
                <w:b/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Уметь выполнять письменные приемы умножения, делать проверку, решать текстовые задачи арифметическим способом.</w:t>
            </w:r>
          </w:p>
        </w:tc>
        <w:tc>
          <w:tcPr>
            <w:tcW w:w="5006" w:type="dxa"/>
          </w:tcPr>
          <w:p w14:paraId="140F05D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</w:t>
            </w:r>
          </w:p>
          <w:p w14:paraId="1F60897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</w:t>
            </w:r>
          </w:p>
          <w:p w14:paraId="5585503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воспринимать и понимать причины успеха/неуспеха в учебной деятельности, конструктивно действовать даже в ситуациях неуспеха.</w:t>
            </w:r>
          </w:p>
          <w:p w14:paraId="76637FE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59CBE3B1" w14:textId="77777777" w:rsidTr="004307A2">
        <w:trPr>
          <w:trHeight w:val="145"/>
        </w:trPr>
        <w:tc>
          <w:tcPr>
            <w:tcW w:w="851" w:type="dxa"/>
          </w:tcPr>
          <w:p w14:paraId="61394A53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6DE540E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Письменные приемы умножения многозначных чисел на однозначное число. </w:t>
            </w:r>
          </w:p>
        </w:tc>
        <w:tc>
          <w:tcPr>
            <w:tcW w:w="3512" w:type="dxa"/>
            <w:gridSpan w:val="2"/>
          </w:tcPr>
          <w:p w14:paraId="0EF77CDE" w14:textId="77777777" w:rsidR="000E2F2E" w:rsidRPr="0096464D" w:rsidRDefault="000E2F2E" w:rsidP="0029673C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письменные приемы умножения, </w:t>
            </w:r>
            <w:r w:rsidRPr="0096464D">
              <w:rPr>
                <w:b/>
                <w:sz w:val="22"/>
                <w:szCs w:val="22"/>
              </w:rPr>
              <w:t>проверяют</w:t>
            </w:r>
            <w:r w:rsidRPr="0096464D">
              <w:rPr>
                <w:sz w:val="22"/>
                <w:szCs w:val="22"/>
              </w:rPr>
              <w:t xml:space="preserve"> правильность выполненных вычислений. </w:t>
            </w:r>
            <w:r w:rsidRPr="0096464D">
              <w:rPr>
                <w:b/>
                <w:sz w:val="22"/>
                <w:szCs w:val="22"/>
              </w:rPr>
              <w:t>Контролируют</w:t>
            </w:r>
            <w:r w:rsidRPr="0096464D">
              <w:rPr>
                <w:sz w:val="22"/>
                <w:szCs w:val="22"/>
              </w:rPr>
              <w:t xml:space="preserve">  правильность и полноту </w:t>
            </w:r>
            <w:r w:rsidRPr="0096464D">
              <w:rPr>
                <w:sz w:val="22"/>
                <w:szCs w:val="22"/>
              </w:rPr>
              <w:lastRenderedPageBreak/>
              <w:t>выполнения алгоритма арифметического действия.</w:t>
            </w:r>
          </w:p>
        </w:tc>
        <w:tc>
          <w:tcPr>
            <w:tcW w:w="4143" w:type="dxa"/>
          </w:tcPr>
          <w:p w14:paraId="477E04E0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lastRenderedPageBreak/>
              <w:t>Выполнять письменные приемы умножения, опираясь на знание таблицы умножения.</w:t>
            </w:r>
          </w:p>
        </w:tc>
        <w:tc>
          <w:tcPr>
            <w:tcW w:w="5006" w:type="dxa"/>
          </w:tcPr>
          <w:p w14:paraId="488DD00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математики.</w:t>
            </w:r>
          </w:p>
          <w:p w14:paraId="03718CE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знаково-</w:t>
            </w:r>
            <w:r w:rsidRPr="0096464D">
              <w:rPr>
                <w:sz w:val="22"/>
                <w:szCs w:val="22"/>
              </w:rPr>
              <w:lastRenderedPageBreak/>
              <w:t>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  <w:p w14:paraId="3637724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воспринимать и понимать причины успеха/неуспеха в учебной деятельности.</w:t>
            </w:r>
          </w:p>
          <w:p w14:paraId="0826F68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</w:t>
            </w:r>
          </w:p>
        </w:tc>
      </w:tr>
      <w:tr w:rsidR="000E2F2E" w:rsidRPr="0096464D" w14:paraId="2C066B91" w14:textId="77777777" w:rsidTr="004307A2">
        <w:trPr>
          <w:trHeight w:val="145"/>
        </w:trPr>
        <w:tc>
          <w:tcPr>
            <w:tcW w:w="851" w:type="dxa"/>
          </w:tcPr>
          <w:p w14:paraId="7DEAF0E9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3929254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Письменные приемы умножения.   </w:t>
            </w:r>
          </w:p>
        </w:tc>
        <w:tc>
          <w:tcPr>
            <w:tcW w:w="3512" w:type="dxa"/>
            <w:gridSpan w:val="2"/>
          </w:tcPr>
          <w:p w14:paraId="7A8756AD" w14:textId="77777777" w:rsidR="000E2F2E" w:rsidRPr="0096464D" w:rsidRDefault="000E2F2E" w:rsidP="0029673C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Применяют</w:t>
            </w:r>
            <w:r w:rsidRPr="0096464D">
              <w:rPr>
                <w:sz w:val="22"/>
                <w:szCs w:val="22"/>
              </w:rPr>
              <w:t xml:space="preserve"> алгоритм умножения многозначного числа на однозначное;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вычислительные навыки.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арифметическим способом.</w:t>
            </w:r>
          </w:p>
        </w:tc>
        <w:tc>
          <w:tcPr>
            <w:tcW w:w="4143" w:type="dxa"/>
          </w:tcPr>
          <w:p w14:paraId="351514CC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Знать приемы умножения многозначного числа на однозначное. Уметь решать задачи.</w:t>
            </w:r>
          </w:p>
        </w:tc>
        <w:tc>
          <w:tcPr>
            <w:tcW w:w="5006" w:type="dxa"/>
          </w:tcPr>
          <w:p w14:paraId="04CBA9F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мотивы учебной деятельности и личностного смысла учения.</w:t>
            </w:r>
          </w:p>
          <w:p w14:paraId="1443D94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задачами;</w:t>
            </w:r>
          </w:p>
          <w:p w14:paraId="09F4026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710D731F" w14:textId="77777777" w:rsidR="000E2F2E" w:rsidRPr="0096464D" w:rsidRDefault="000E2F2E" w:rsidP="00DF2191">
            <w:pPr>
              <w:rPr>
                <w:rFonts w:eastAsia="Calibri"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>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691442DF" w14:textId="77777777" w:rsidTr="004307A2">
        <w:trPr>
          <w:trHeight w:val="145"/>
        </w:trPr>
        <w:tc>
          <w:tcPr>
            <w:tcW w:w="851" w:type="dxa"/>
          </w:tcPr>
          <w:p w14:paraId="0D596488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39727A7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Умножение чисел, запись которых оканчивается нулями.</w:t>
            </w:r>
          </w:p>
        </w:tc>
        <w:tc>
          <w:tcPr>
            <w:tcW w:w="3512" w:type="dxa"/>
            <w:gridSpan w:val="2"/>
          </w:tcPr>
          <w:p w14:paraId="77D1F961" w14:textId="77777777" w:rsidR="000E2F2E" w:rsidRPr="0096464D" w:rsidRDefault="000E2F2E" w:rsidP="0029673C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Используют</w:t>
            </w:r>
            <w:r w:rsidRPr="0096464D">
              <w:rPr>
                <w:sz w:val="22"/>
                <w:szCs w:val="22"/>
              </w:rPr>
              <w:t xml:space="preserve"> прием умножения чисел, оканчивающихся нулями. </w:t>
            </w:r>
            <w:r w:rsidRPr="0096464D">
              <w:rPr>
                <w:b/>
                <w:sz w:val="22"/>
                <w:szCs w:val="22"/>
              </w:rPr>
              <w:t>Проверяют</w:t>
            </w:r>
            <w:r w:rsidRPr="0096464D">
              <w:rPr>
                <w:sz w:val="22"/>
                <w:szCs w:val="22"/>
              </w:rPr>
              <w:t xml:space="preserve"> правильность выполненных вычислений. </w:t>
            </w:r>
            <w:r w:rsidRPr="0096464D">
              <w:rPr>
                <w:b/>
                <w:sz w:val="22"/>
                <w:szCs w:val="22"/>
              </w:rPr>
              <w:t>Контролируют</w:t>
            </w:r>
            <w:r w:rsidRPr="0096464D">
              <w:rPr>
                <w:sz w:val="22"/>
                <w:szCs w:val="22"/>
              </w:rPr>
              <w:t xml:space="preserve">  правильность и полноту выполнения алгоритма арифметического действия.</w:t>
            </w:r>
          </w:p>
        </w:tc>
        <w:tc>
          <w:tcPr>
            <w:tcW w:w="4143" w:type="dxa"/>
          </w:tcPr>
          <w:p w14:paraId="4D58F4A0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Знать приемы письменного умножения чисел, оканчивающихся нулями, уметь делать проверку.</w:t>
            </w:r>
          </w:p>
        </w:tc>
        <w:tc>
          <w:tcPr>
            <w:tcW w:w="5006" w:type="dxa"/>
          </w:tcPr>
          <w:p w14:paraId="68AD77A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61D490E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32C8713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4EAD4A9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2BF6DD8B" w14:textId="77777777" w:rsidTr="004307A2">
        <w:trPr>
          <w:trHeight w:val="145"/>
        </w:trPr>
        <w:tc>
          <w:tcPr>
            <w:tcW w:w="851" w:type="dxa"/>
          </w:tcPr>
          <w:p w14:paraId="49565D0C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113C6EC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Решение уравнений вида Х*8=6+70, 7:6=18*5, 80:Х=46-30.</w:t>
            </w:r>
          </w:p>
        </w:tc>
        <w:tc>
          <w:tcPr>
            <w:tcW w:w="3512" w:type="dxa"/>
            <w:gridSpan w:val="2"/>
          </w:tcPr>
          <w:p w14:paraId="567189F9" w14:textId="77777777" w:rsidR="000E2F2E" w:rsidRPr="0096464D" w:rsidRDefault="000E2F2E" w:rsidP="0029673C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Применяют</w:t>
            </w:r>
            <w:r w:rsidRPr="0096464D">
              <w:rPr>
                <w:sz w:val="22"/>
                <w:szCs w:val="22"/>
              </w:rPr>
              <w:t xml:space="preserve"> правило нахождения неизвестного множителя, неизвестного делимого, неизвестного делителя.</w:t>
            </w:r>
          </w:p>
          <w:p w14:paraId="5CC70792" w14:textId="77777777" w:rsidR="000E2F2E" w:rsidRPr="0096464D" w:rsidRDefault="000E2F2E" w:rsidP="00DF2191">
            <w:pPr>
              <w:ind w:left="122"/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Моделируют</w:t>
            </w:r>
            <w:r w:rsidRPr="0096464D">
              <w:rPr>
                <w:sz w:val="22"/>
                <w:szCs w:val="22"/>
              </w:rPr>
              <w:t xml:space="preserve"> изученные арифметические зависимости.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арифметическим способом, </w:t>
            </w:r>
            <w:r w:rsidRPr="0096464D">
              <w:rPr>
                <w:b/>
                <w:sz w:val="22"/>
                <w:szCs w:val="22"/>
              </w:rPr>
              <w:t>вычисляют</w:t>
            </w:r>
            <w:r w:rsidRPr="0096464D">
              <w:rPr>
                <w:sz w:val="22"/>
                <w:szCs w:val="22"/>
              </w:rPr>
              <w:t xml:space="preserve"> значение числового выражения, содержащего 2–3 действия (со скобками и без них).</w:t>
            </w:r>
          </w:p>
        </w:tc>
        <w:tc>
          <w:tcPr>
            <w:tcW w:w="4143" w:type="dxa"/>
          </w:tcPr>
          <w:p w14:paraId="5A7A5E61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Знать правило нахождения неизвестного множителя. Уметь решать текстовые задачи арифметическим способом. Знать терминологию.</w:t>
            </w:r>
          </w:p>
          <w:p w14:paraId="2383901F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Знать правило нахождения неизвестного делимого и делителя.</w:t>
            </w:r>
          </w:p>
        </w:tc>
        <w:tc>
          <w:tcPr>
            <w:tcW w:w="5006" w:type="dxa"/>
          </w:tcPr>
          <w:p w14:paraId="093CC9C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7C15D34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задачами.</w:t>
            </w:r>
          </w:p>
          <w:p w14:paraId="6C57FC0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066D58DE" w14:textId="77777777" w:rsidR="000E2F2E" w:rsidRPr="0029673C" w:rsidRDefault="000E2F2E" w:rsidP="00DF219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96464D">
              <w:rPr>
                <w:rFonts w:eastAsiaTheme="minorHAnsi"/>
                <w:sz w:val="22"/>
                <w:szCs w:val="22"/>
                <w:lang w:eastAsia="en-US"/>
              </w:rPr>
              <w:t>принимать участие в работе в паре использовать речевые средства, в том чис</w:t>
            </w:r>
            <w:r w:rsidR="0029673C">
              <w:rPr>
                <w:rFonts w:eastAsiaTheme="minorHAnsi"/>
                <w:sz w:val="22"/>
                <w:szCs w:val="22"/>
                <w:lang w:eastAsia="en-US"/>
              </w:rPr>
              <w:t>ле математическую терминологию.</w:t>
            </w:r>
          </w:p>
        </w:tc>
      </w:tr>
      <w:tr w:rsidR="000E2F2E" w:rsidRPr="0096464D" w14:paraId="10B67E67" w14:textId="77777777" w:rsidTr="004307A2">
        <w:trPr>
          <w:trHeight w:val="145"/>
        </w:trPr>
        <w:tc>
          <w:tcPr>
            <w:tcW w:w="851" w:type="dxa"/>
          </w:tcPr>
          <w:p w14:paraId="389DED5F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1DA8211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Деление 0 и на 1 </w:t>
            </w:r>
          </w:p>
        </w:tc>
        <w:tc>
          <w:tcPr>
            <w:tcW w:w="3512" w:type="dxa"/>
            <w:gridSpan w:val="2"/>
          </w:tcPr>
          <w:p w14:paraId="560B39F0" w14:textId="77777777" w:rsidR="000E2F2E" w:rsidRPr="0096464D" w:rsidRDefault="000E2F2E" w:rsidP="0029673C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Изучают</w:t>
            </w:r>
            <w:r w:rsidRPr="0096464D">
              <w:rPr>
                <w:sz w:val="22"/>
                <w:szCs w:val="22"/>
              </w:rPr>
              <w:t xml:space="preserve"> частные случаи деления 0 и на 1. </w:t>
            </w:r>
            <w:r w:rsidRPr="0096464D">
              <w:rPr>
                <w:b/>
                <w:sz w:val="22"/>
                <w:szCs w:val="22"/>
              </w:rPr>
              <w:t>Применяют</w:t>
            </w:r>
            <w:r w:rsidRPr="0096464D">
              <w:rPr>
                <w:sz w:val="22"/>
                <w:szCs w:val="22"/>
              </w:rPr>
              <w:t xml:space="preserve"> приемы деления 0 и на 1. </w:t>
            </w:r>
            <w:r w:rsidRPr="0096464D">
              <w:rPr>
                <w:b/>
                <w:sz w:val="22"/>
                <w:szCs w:val="22"/>
              </w:rPr>
              <w:t>Моделируют</w:t>
            </w:r>
            <w:r w:rsidRPr="0096464D">
              <w:rPr>
                <w:sz w:val="22"/>
                <w:szCs w:val="22"/>
              </w:rPr>
              <w:t xml:space="preserve"> изученные арифметические зависимости.</w:t>
            </w:r>
          </w:p>
        </w:tc>
        <w:tc>
          <w:tcPr>
            <w:tcW w:w="4143" w:type="dxa"/>
          </w:tcPr>
          <w:p w14:paraId="07BA9551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Уметь обобщать знания о действии деления, об особенностях деления с числами 0 и 1,совершенствовать вычислительные навыки.</w:t>
            </w:r>
          </w:p>
        </w:tc>
        <w:tc>
          <w:tcPr>
            <w:tcW w:w="5006" w:type="dxa"/>
          </w:tcPr>
          <w:p w14:paraId="1BFEF1D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положительное отношение к урокам математики, к обучению, к школе</w:t>
            </w:r>
          </w:p>
          <w:p w14:paraId="1E90551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  <w:p w14:paraId="221C3B1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30142AB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55F72463" w14:textId="77777777" w:rsidTr="004307A2">
        <w:trPr>
          <w:trHeight w:val="145"/>
        </w:trPr>
        <w:tc>
          <w:tcPr>
            <w:tcW w:w="851" w:type="dxa"/>
          </w:tcPr>
          <w:p w14:paraId="441BEE70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7E97214A" w14:textId="77777777" w:rsidR="000E2F2E" w:rsidRPr="0096464D" w:rsidRDefault="004B1A85" w:rsidP="004B1A85">
            <w:pPr>
              <w:ind w:right="-6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письменного деления </w:t>
            </w:r>
            <w:r w:rsidR="000E2F2E" w:rsidRPr="0096464D">
              <w:rPr>
                <w:sz w:val="22"/>
                <w:szCs w:val="22"/>
              </w:rPr>
              <w:t>многозначного числа на однозначное.</w:t>
            </w:r>
          </w:p>
        </w:tc>
        <w:tc>
          <w:tcPr>
            <w:tcW w:w="3512" w:type="dxa"/>
            <w:gridSpan w:val="2"/>
          </w:tcPr>
          <w:p w14:paraId="06E51596" w14:textId="77777777" w:rsidR="000E2F2E" w:rsidRPr="0096464D" w:rsidRDefault="000E2F2E" w:rsidP="0029673C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Делят</w:t>
            </w:r>
            <w:r w:rsidRPr="0096464D">
              <w:rPr>
                <w:sz w:val="22"/>
                <w:szCs w:val="22"/>
              </w:rPr>
              <w:t xml:space="preserve"> многозначное число на однозначное, </w:t>
            </w:r>
            <w:r w:rsidRPr="0096464D">
              <w:rPr>
                <w:b/>
                <w:sz w:val="22"/>
                <w:szCs w:val="22"/>
              </w:rPr>
              <w:t xml:space="preserve">проверяют </w:t>
            </w:r>
            <w:r w:rsidRPr="0096464D">
              <w:rPr>
                <w:sz w:val="22"/>
                <w:szCs w:val="22"/>
              </w:rPr>
              <w:t xml:space="preserve">правильность выполненных вычислений; </w:t>
            </w:r>
            <w:r w:rsidRPr="0096464D">
              <w:rPr>
                <w:b/>
                <w:sz w:val="22"/>
                <w:szCs w:val="22"/>
              </w:rPr>
              <w:t>вычисляют</w:t>
            </w:r>
            <w:r w:rsidRPr="0096464D">
              <w:rPr>
                <w:sz w:val="22"/>
                <w:szCs w:val="22"/>
              </w:rPr>
              <w:t xml:space="preserve"> значение числового выражения, содержащего 2-3 действия.</w:t>
            </w:r>
          </w:p>
        </w:tc>
        <w:tc>
          <w:tcPr>
            <w:tcW w:w="4143" w:type="dxa"/>
          </w:tcPr>
          <w:p w14:paraId="1D79DF28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Уметь выполнять деление многозначного числа на однозначное число.</w:t>
            </w:r>
          </w:p>
        </w:tc>
        <w:tc>
          <w:tcPr>
            <w:tcW w:w="5006" w:type="dxa"/>
          </w:tcPr>
          <w:p w14:paraId="6772B5D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36B67DF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120BB23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</w:t>
            </w:r>
            <w:r w:rsidRPr="0096464D">
              <w:rPr>
                <w:sz w:val="22"/>
                <w:szCs w:val="22"/>
              </w:rPr>
              <w:lastRenderedPageBreak/>
              <w:t>начальные формы познавательной и личностной рефлексии.</w:t>
            </w:r>
          </w:p>
          <w:p w14:paraId="65C1C6D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4578C1A5" w14:textId="77777777" w:rsidTr="004307A2">
        <w:trPr>
          <w:trHeight w:val="145"/>
        </w:trPr>
        <w:tc>
          <w:tcPr>
            <w:tcW w:w="851" w:type="dxa"/>
          </w:tcPr>
          <w:p w14:paraId="053BDFD5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6506972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Прием письменного деления многозначного числа на однозначное.</w:t>
            </w:r>
          </w:p>
        </w:tc>
        <w:tc>
          <w:tcPr>
            <w:tcW w:w="3512" w:type="dxa"/>
            <w:gridSpan w:val="2"/>
          </w:tcPr>
          <w:p w14:paraId="48E112B9" w14:textId="77777777" w:rsidR="000E2F2E" w:rsidRPr="0096464D" w:rsidRDefault="000E2F2E" w:rsidP="00DF2191">
            <w:pPr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Контролируют</w:t>
            </w:r>
            <w:r w:rsidRPr="0096464D">
              <w:rPr>
                <w:sz w:val="22"/>
                <w:szCs w:val="22"/>
              </w:rPr>
              <w:t xml:space="preserve">  правильность и полноту выполнения алгоритма арифметического действия.</w:t>
            </w:r>
          </w:p>
        </w:tc>
        <w:tc>
          <w:tcPr>
            <w:tcW w:w="4143" w:type="dxa"/>
          </w:tcPr>
          <w:p w14:paraId="7D982A74" w14:textId="77777777" w:rsidR="000E2F2E" w:rsidRPr="0096464D" w:rsidRDefault="000E2F2E" w:rsidP="00DF2191">
            <w:pPr>
              <w:ind w:left="58"/>
              <w:rPr>
                <w:b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Уметь выполнять деление многозначного числа на однозначное число.</w:t>
            </w:r>
          </w:p>
        </w:tc>
        <w:tc>
          <w:tcPr>
            <w:tcW w:w="5006" w:type="dxa"/>
          </w:tcPr>
          <w:p w14:paraId="51A1AFE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мотивы учебной деятельности и личностного смысла учения.</w:t>
            </w:r>
          </w:p>
          <w:p w14:paraId="42E541C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701A20F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3570DA7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признавать возможность существования различных точек зрения, корректно и аргументированно, с использованием математической терминологии и математических знаний отстаивать свою позицию</w:t>
            </w:r>
          </w:p>
        </w:tc>
      </w:tr>
      <w:tr w:rsidR="000E2F2E" w:rsidRPr="0096464D" w14:paraId="289C5AF0" w14:textId="77777777" w:rsidTr="004307A2">
        <w:trPr>
          <w:trHeight w:val="145"/>
        </w:trPr>
        <w:tc>
          <w:tcPr>
            <w:tcW w:w="851" w:type="dxa"/>
          </w:tcPr>
          <w:p w14:paraId="44A9B14E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3D03D96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Задачи на увеличение (уменьшение) числа в несколько раз, выраженное в косвенной форме. </w:t>
            </w:r>
          </w:p>
        </w:tc>
        <w:tc>
          <w:tcPr>
            <w:tcW w:w="3512" w:type="dxa"/>
            <w:gridSpan w:val="2"/>
          </w:tcPr>
          <w:p w14:paraId="57B8E72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на пропорциональное деление арифметическим способом, </w:t>
            </w:r>
            <w:r w:rsidRPr="0096464D">
              <w:rPr>
                <w:b/>
                <w:sz w:val="22"/>
                <w:szCs w:val="22"/>
              </w:rPr>
              <w:t>вычисляют</w:t>
            </w:r>
            <w:r w:rsidRPr="0096464D">
              <w:rPr>
                <w:sz w:val="22"/>
                <w:szCs w:val="22"/>
              </w:rPr>
              <w:t xml:space="preserve"> значение числового выражения, содержащего 2–3 действия (со скобками и без них). </w:t>
            </w:r>
            <w:r w:rsidRPr="0096464D">
              <w:rPr>
                <w:b/>
                <w:sz w:val="22"/>
                <w:szCs w:val="22"/>
              </w:rPr>
              <w:t>Наблюдают</w:t>
            </w:r>
            <w:r w:rsidRPr="0096464D">
              <w:rPr>
                <w:sz w:val="22"/>
                <w:szCs w:val="22"/>
              </w:rPr>
              <w:t xml:space="preserve"> за изменением решения задачи при изменении ее условия (вопроса).</w:t>
            </w:r>
          </w:p>
        </w:tc>
        <w:tc>
          <w:tcPr>
            <w:tcW w:w="4143" w:type="dxa"/>
          </w:tcPr>
          <w:p w14:paraId="6B8820EC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Уметь решать задачи на пропорциональное деление, совершенствовать вычислительные навыки.</w:t>
            </w:r>
          </w:p>
        </w:tc>
        <w:tc>
          <w:tcPr>
            <w:tcW w:w="5006" w:type="dxa"/>
          </w:tcPr>
          <w:p w14:paraId="6063FD8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770352A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</w:t>
            </w:r>
          </w:p>
          <w:p w14:paraId="5586CC9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2F63F43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29D547CA" w14:textId="77777777" w:rsidTr="004307A2">
        <w:trPr>
          <w:trHeight w:val="145"/>
        </w:trPr>
        <w:tc>
          <w:tcPr>
            <w:tcW w:w="851" w:type="dxa"/>
          </w:tcPr>
          <w:p w14:paraId="1159802F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31973A2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Деление многозначного числа на однозначное (в записи частного - нули)</w:t>
            </w:r>
          </w:p>
        </w:tc>
        <w:tc>
          <w:tcPr>
            <w:tcW w:w="3512" w:type="dxa"/>
            <w:gridSpan w:val="2"/>
          </w:tcPr>
          <w:p w14:paraId="119DE08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деление </w:t>
            </w:r>
            <w:r w:rsidRPr="0096464D">
              <w:rPr>
                <w:spacing w:val="3"/>
                <w:sz w:val="22"/>
                <w:szCs w:val="22"/>
              </w:rPr>
              <w:t xml:space="preserve">многозначного числа на однозначное, когда в записи </w:t>
            </w:r>
            <w:r w:rsidRPr="0096464D">
              <w:rPr>
                <w:spacing w:val="3"/>
                <w:sz w:val="22"/>
                <w:szCs w:val="22"/>
              </w:rPr>
              <w:lastRenderedPageBreak/>
              <w:t>частного есть нуль</w:t>
            </w:r>
            <w:r w:rsidRPr="0096464D">
              <w:rPr>
                <w:sz w:val="22"/>
                <w:szCs w:val="22"/>
              </w:rPr>
              <w:t xml:space="preserve">. </w:t>
            </w:r>
            <w:r w:rsidRPr="0096464D">
              <w:rPr>
                <w:b/>
                <w:sz w:val="22"/>
                <w:szCs w:val="22"/>
              </w:rPr>
              <w:t>Контролируют</w:t>
            </w:r>
            <w:r w:rsidRPr="0096464D">
              <w:rPr>
                <w:sz w:val="22"/>
                <w:szCs w:val="22"/>
              </w:rPr>
              <w:t xml:space="preserve">  правильность и полноту выполнения алгоритма арифметического действия.</w:t>
            </w:r>
          </w:p>
        </w:tc>
        <w:tc>
          <w:tcPr>
            <w:tcW w:w="4143" w:type="dxa"/>
          </w:tcPr>
          <w:p w14:paraId="70BB5B07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lastRenderedPageBreak/>
              <w:t xml:space="preserve">Уметь выполнять деление многозначного числа на однозначное, когда в записи частного есть нуль, </w:t>
            </w:r>
            <w:r w:rsidRPr="0096464D">
              <w:rPr>
                <w:spacing w:val="3"/>
                <w:sz w:val="22"/>
                <w:szCs w:val="22"/>
              </w:rPr>
              <w:lastRenderedPageBreak/>
              <w:t>совершенствовать устные и письменные вычислительные навыки.</w:t>
            </w:r>
          </w:p>
        </w:tc>
        <w:tc>
          <w:tcPr>
            <w:tcW w:w="5006" w:type="dxa"/>
          </w:tcPr>
          <w:p w14:paraId="5EA0206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успешности.</w:t>
            </w:r>
          </w:p>
          <w:p w14:paraId="4007781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обобщения.</w:t>
            </w:r>
          </w:p>
          <w:p w14:paraId="7997DDE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</w:t>
            </w:r>
          </w:p>
          <w:p w14:paraId="5229D4C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</w:tc>
      </w:tr>
      <w:tr w:rsidR="000E2F2E" w:rsidRPr="0096464D" w14:paraId="79ECBB71" w14:textId="77777777" w:rsidTr="004307A2">
        <w:trPr>
          <w:trHeight w:val="145"/>
        </w:trPr>
        <w:tc>
          <w:tcPr>
            <w:tcW w:w="851" w:type="dxa"/>
          </w:tcPr>
          <w:p w14:paraId="762FD444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23EF244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Решение задач на пропорциональное деление. </w:t>
            </w:r>
          </w:p>
        </w:tc>
        <w:tc>
          <w:tcPr>
            <w:tcW w:w="3512" w:type="dxa"/>
            <w:gridSpan w:val="2"/>
          </w:tcPr>
          <w:p w14:paraId="284F56B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на пропорциональное деление арифметическим способом, </w:t>
            </w:r>
            <w:r w:rsidRPr="0096464D">
              <w:rPr>
                <w:b/>
                <w:sz w:val="22"/>
                <w:szCs w:val="22"/>
              </w:rPr>
              <w:t>вычисляют</w:t>
            </w:r>
            <w:r w:rsidRPr="0096464D">
              <w:rPr>
                <w:sz w:val="22"/>
                <w:szCs w:val="22"/>
              </w:rPr>
              <w:t xml:space="preserve"> значение числового выражения, содержащего 2–3 действия.</w:t>
            </w:r>
          </w:p>
        </w:tc>
        <w:tc>
          <w:tcPr>
            <w:tcW w:w="4143" w:type="dxa"/>
          </w:tcPr>
          <w:p w14:paraId="06BF6B2D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Уметь решать задачи на пропорциональное деление, совершенствовать вычислительные навыки.</w:t>
            </w:r>
          </w:p>
        </w:tc>
        <w:tc>
          <w:tcPr>
            <w:tcW w:w="5006" w:type="dxa"/>
          </w:tcPr>
          <w:p w14:paraId="787F610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 </w:t>
            </w: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ab/>
            </w:r>
            <w:r>
              <w:rPr>
                <w:rFonts w:eastAsia="Calibri"/>
                <w:bCs/>
                <w:iCs/>
                <w:sz w:val="22"/>
                <w:szCs w:val="22"/>
              </w:rPr>
              <w:t>понимание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>
              <w:rPr>
                <w:rFonts w:eastAsia="Calibri"/>
                <w:bCs/>
                <w:iCs/>
                <w:sz w:val="22"/>
                <w:szCs w:val="22"/>
              </w:rPr>
              <w:t>умение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явлений;</w:t>
            </w:r>
          </w:p>
          <w:p w14:paraId="49B9646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 xml:space="preserve">Познавательные: </w:t>
            </w: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ab/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>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рассуждений;</w:t>
            </w:r>
          </w:p>
          <w:p w14:paraId="684D221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воспринимать и понимать причины успеха/неуспеха в учебной деятельности, конструктивно действовать даже в ситуациях неуспеха.</w:t>
            </w:r>
          </w:p>
          <w:p w14:paraId="7221134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23F9B106" w14:textId="77777777" w:rsidTr="004307A2">
        <w:trPr>
          <w:trHeight w:val="1569"/>
        </w:trPr>
        <w:tc>
          <w:tcPr>
            <w:tcW w:w="851" w:type="dxa"/>
          </w:tcPr>
          <w:p w14:paraId="09DFD09F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6A530CE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Закрепление изученного материала.</w:t>
            </w:r>
          </w:p>
        </w:tc>
        <w:tc>
          <w:tcPr>
            <w:tcW w:w="3512" w:type="dxa"/>
            <w:gridSpan w:val="2"/>
          </w:tcPr>
          <w:p w14:paraId="0F22A2A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Закрепляют</w:t>
            </w:r>
            <w:r w:rsidRPr="0096464D">
              <w:rPr>
                <w:sz w:val="22"/>
                <w:szCs w:val="22"/>
              </w:rPr>
              <w:t xml:space="preserve"> письменные приемы деления многозначного числа на однозначное; </w:t>
            </w:r>
            <w:r w:rsidRPr="0096464D">
              <w:rPr>
                <w:b/>
                <w:sz w:val="22"/>
                <w:szCs w:val="22"/>
              </w:rPr>
              <w:t>развивают</w:t>
            </w:r>
            <w:r w:rsidRPr="0096464D">
              <w:rPr>
                <w:sz w:val="22"/>
                <w:szCs w:val="22"/>
              </w:rPr>
              <w:t xml:space="preserve"> умение решать задачи на пропорциональное деление;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вычислительные навыки.</w:t>
            </w:r>
          </w:p>
        </w:tc>
        <w:tc>
          <w:tcPr>
            <w:tcW w:w="4143" w:type="dxa"/>
          </w:tcPr>
          <w:p w14:paraId="3EC7BFDB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письменное деление многозначного числа на однозначное; решать задачи на пропорциональное деление.</w:t>
            </w:r>
          </w:p>
        </w:tc>
        <w:tc>
          <w:tcPr>
            <w:tcW w:w="5006" w:type="dxa"/>
          </w:tcPr>
          <w:p w14:paraId="10181BD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мотивы учебной деятельности и личностного смысла учения.</w:t>
            </w:r>
          </w:p>
          <w:p w14:paraId="07EFB99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задачами;</w:t>
            </w:r>
          </w:p>
          <w:p w14:paraId="12AF336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665347E3" w14:textId="77777777" w:rsidR="000E2F2E" w:rsidRPr="0096464D" w:rsidRDefault="000E2F2E" w:rsidP="00DF2191">
            <w:pPr>
              <w:rPr>
                <w:rFonts w:eastAsia="Calibri"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 xml:space="preserve">сотрудничать со взрослыми и сверстниками в разных ситуациях, не создавать 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lastRenderedPageBreak/>
              <w:t>конфликтов и находить выходы из спорных ситуаций.</w:t>
            </w:r>
          </w:p>
        </w:tc>
      </w:tr>
      <w:tr w:rsidR="000E2F2E" w:rsidRPr="0096464D" w14:paraId="07D594BC" w14:textId="77777777" w:rsidTr="004307A2">
        <w:trPr>
          <w:trHeight w:val="145"/>
        </w:trPr>
        <w:tc>
          <w:tcPr>
            <w:tcW w:w="851" w:type="dxa"/>
          </w:tcPr>
          <w:p w14:paraId="3D08F9B0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1C5FABD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Закрепление изученного материала.</w:t>
            </w:r>
          </w:p>
        </w:tc>
        <w:tc>
          <w:tcPr>
            <w:tcW w:w="3512" w:type="dxa"/>
            <w:gridSpan w:val="2"/>
          </w:tcPr>
          <w:p w14:paraId="1D50BF0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письменное умножение и деление многозначного числа на однозначное. </w:t>
            </w:r>
            <w:r w:rsidRPr="0096464D">
              <w:rPr>
                <w:b/>
                <w:sz w:val="22"/>
                <w:szCs w:val="22"/>
              </w:rPr>
              <w:t>Осуществляют</w:t>
            </w:r>
            <w:r w:rsidRPr="0096464D">
              <w:rPr>
                <w:sz w:val="22"/>
                <w:szCs w:val="22"/>
              </w:rPr>
              <w:t xml:space="preserve"> пошаговый контроль правильности выполнения арифметических действий.</w:t>
            </w:r>
          </w:p>
        </w:tc>
        <w:tc>
          <w:tcPr>
            <w:tcW w:w="4143" w:type="dxa"/>
          </w:tcPr>
          <w:p w14:paraId="3DBC9062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Выполнять письменное умножение и деление многозначного числа на однозначное.</w:t>
            </w:r>
          </w:p>
        </w:tc>
        <w:tc>
          <w:tcPr>
            <w:tcW w:w="5006" w:type="dxa"/>
          </w:tcPr>
          <w:p w14:paraId="05FBE59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понимание</w:t>
            </w:r>
            <w:r w:rsidRPr="0096464D">
              <w:rPr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>
              <w:rPr>
                <w:iCs/>
                <w:sz w:val="22"/>
                <w:szCs w:val="22"/>
              </w:rPr>
              <w:t>умение</w:t>
            </w:r>
            <w:r w:rsidRPr="0096464D">
              <w:rPr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явлений.</w:t>
            </w:r>
          </w:p>
          <w:p w14:paraId="2BA340C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задачами.</w:t>
            </w:r>
          </w:p>
          <w:p w14:paraId="30F8B5E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506683A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принимать участие в определении общей цели и путей её достижения.</w:t>
            </w:r>
          </w:p>
        </w:tc>
      </w:tr>
      <w:tr w:rsidR="000E2F2E" w:rsidRPr="0096464D" w14:paraId="173E6091" w14:textId="77777777" w:rsidTr="004307A2">
        <w:trPr>
          <w:trHeight w:val="145"/>
        </w:trPr>
        <w:tc>
          <w:tcPr>
            <w:tcW w:w="851" w:type="dxa"/>
          </w:tcPr>
          <w:p w14:paraId="27B79577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48EDAD4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Закрепление изученного материала.</w:t>
            </w:r>
          </w:p>
        </w:tc>
        <w:tc>
          <w:tcPr>
            <w:tcW w:w="3512" w:type="dxa"/>
            <w:gridSpan w:val="2"/>
          </w:tcPr>
          <w:p w14:paraId="611E5037" w14:textId="77777777" w:rsidR="000E2F2E" w:rsidRPr="0096464D" w:rsidRDefault="000E2F2E" w:rsidP="00DF2191">
            <w:pPr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на пропорциональное деление арифметическим способом, </w:t>
            </w: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прикидку ответов и проверяют решение задачи.</w:t>
            </w:r>
          </w:p>
        </w:tc>
        <w:tc>
          <w:tcPr>
            <w:tcW w:w="4143" w:type="dxa"/>
          </w:tcPr>
          <w:p w14:paraId="62F847BD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Решать текстовые задачи на пропорциональное деление арифметическим способом.</w:t>
            </w:r>
          </w:p>
        </w:tc>
        <w:tc>
          <w:tcPr>
            <w:tcW w:w="5006" w:type="dxa"/>
          </w:tcPr>
          <w:p w14:paraId="69E4FDD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10EC102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  <w:p w14:paraId="4B35891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5FD8B25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ситуациях.</w:t>
            </w:r>
          </w:p>
        </w:tc>
      </w:tr>
      <w:tr w:rsidR="000E2F2E" w:rsidRPr="0096464D" w14:paraId="1A4D72B6" w14:textId="77777777" w:rsidTr="004307A2">
        <w:trPr>
          <w:trHeight w:val="145"/>
        </w:trPr>
        <w:tc>
          <w:tcPr>
            <w:tcW w:w="851" w:type="dxa"/>
          </w:tcPr>
          <w:p w14:paraId="4F0B4D8D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7FAB00D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Закрепление изученного материала.</w:t>
            </w:r>
            <w:r>
              <w:rPr>
                <w:sz w:val="22"/>
                <w:szCs w:val="22"/>
              </w:rPr>
              <w:t xml:space="preserve"> Подготовка к контрольной работе.</w:t>
            </w:r>
          </w:p>
        </w:tc>
        <w:tc>
          <w:tcPr>
            <w:tcW w:w="3512" w:type="dxa"/>
            <w:gridSpan w:val="2"/>
          </w:tcPr>
          <w:p w14:paraId="5E4D655E" w14:textId="77777777" w:rsidR="000E2F2E" w:rsidRPr="0096464D" w:rsidRDefault="000E2F2E" w:rsidP="00DF2191">
            <w:pPr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 xml:space="preserve">Оценивают </w:t>
            </w:r>
            <w:r w:rsidRPr="0096464D">
              <w:rPr>
                <w:sz w:val="22"/>
                <w:szCs w:val="22"/>
              </w:rPr>
              <w:t>результаты усвоения учебного материала,</w:t>
            </w:r>
            <w:r w:rsidRPr="0096464D">
              <w:rPr>
                <w:b/>
                <w:sz w:val="22"/>
                <w:szCs w:val="22"/>
              </w:rPr>
              <w:t xml:space="preserve"> делают </w:t>
            </w:r>
            <w:r w:rsidRPr="0096464D">
              <w:rPr>
                <w:sz w:val="22"/>
                <w:szCs w:val="22"/>
              </w:rPr>
              <w:t>выводы,</w:t>
            </w:r>
            <w:r w:rsidRPr="0096464D">
              <w:rPr>
                <w:b/>
                <w:sz w:val="22"/>
                <w:szCs w:val="22"/>
              </w:rPr>
              <w:t xml:space="preserve"> планируют </w:t>
            </w:r>
            <w:r w:rsidRPr="0096464D">
              <w:rPr>
                <w:sz w:val="22"/>
                <w:szCs w:val="22"/>
              </w:rPr>
              <w:t xml:space="preserve">действия по устранению выявленных недочётов; </w:t>
            </w:r>
            <w:r w:rsidRPr="0096464D">
              <w:rPr>
                <w:b/>
                <w:sz w:val="22"/>
                <w:szCs w:val="22"/>
              </w:rPr>
              <w:t>проявляют</w:t>
            </w:r>
            <w:r w:rsidRPr="0096464D">
              <w:rPr>
                <w:sz w:val="22"/>
                <w:szCs w:val="22"/>
              </w:rPr>
              <w:t xml:space="preserve"> заинтересованность в расширении </w:t>
            </w:r>
            <w:r w:rsidRPr="0096464D">
              <w:rPr>
                <w:sz w:val="22"/>
                <w:szCs w:val="22"/>
              </w:rPr>
              <w:lastRenderedPageBreak/>
              <w:t>знаний и способов действий.</w:t>
            </w:r>
          </w:p>
        </w:tc>
        <w:tc>
          <w:tcPr>
            <w:tcW w:w="4143" w:type="dxa"/>
          </w:tcPr>
          <w:p w14:paraId="5A36B8D0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lastRenderedPageBreak/>
              <w:t>Оценить результат усвоения учебного материала.</w:t>
            </w:r>
          </w:p>
        </w:tc>
        <w:tc>
          <w:tcPr>
            <w:tcW w:w="5006" w:type="dxa"/>
          </w:tcPr>
          <w:p w14:paraId="005CF27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успешности.</w:t>
            </w:r>
          </w:p>
          <w:p w14:paraId="08CE45C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базовыми предметными </w:t>
            </w:r>
            <w:r w:rsidR="009B77D6" w:rsidRPr="0096464D">
              <w:rPr>
                <w:sz w:val="22"/>
                <w:szCs w:val="22"/>
              </w:rPr>
              <w:t>понятиями и</w:t>
            </w:r>
            <w:r w:rsidRPr="0096464D">
              <w:rPr>
                <w:sz w:val="22"/>
                <w:szCs w:val="22"/>
              </w:rPr>
              <w:t xml:space="preserve"> межпредметными понятиями, отражающими существенные связи и отношения </w:t>
            </w:r>
            <w:r w:rsidRPr="0096464D">
              <w:rPr>
                <w:sz w:val="22"/>
                <w:szCs w:val="22"/>
              </w:rPr>
              <w:lastRenderedPageBreak/>
              <w:t>между объектами и процессами</w:t>
            </w:r>
          </w:p>
          <w:p w14:paraId="6C56A90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воспринимать и понимать причины успеха/неуспеха в учебной деятельности, конструктивно действовать даже в ситуациях неуспеха.</w:t>
            </w:r>
          </w:p>
          <w:p w14:paraId="539F1DF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форме.</w:t>
            </w:r>
          </w:p>
        </w:tc>
      </w:tr>
      <w:tr w:rsidR="000E2F2E" w:rsidRPr="0096464D" w14:paraId="03AD7EFC" w14:textId="77777777" w:rsidTr="004307A2">
        <w:trPr>
          <w:trHeight w:val="145"/>
        </w:trPr>
        <w:tc>
          <w:tcPr>
            <w:tcW w:w="851" w:type="dxa"/>
          </w:tcPr>
          <w:p w14:paraId="28366BC3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4AD0E1CB" w14:textId="77777777" w:rsidR="000E2F2E" w:rsidRPr="0096464D" w:rsidRDefault="000E2F2E" w:rsidP="00DF2191">
            <w:pPr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 xml:space="preserve">Контрольная работа </w:t>
            </w:r>
            <w:r>
              <w:rPr>
                <w:b/>
                <w:sz w:val="22"/>
                <w:szCs w:val="22"/>
              </w:rPr>
              <w:t xml:space="preserve">№4 </w:t>
            </w:r>
            <w:r w:rsidRPr="0096464D">
              <w:rPr>
                <w:b/>
                <w:sz w:val="22"/>
                <w:szCs w:val="22"/>
              </w:rPr>
              <w:t>по теме "Умножение и деление многозначных чисел на однозначное число".</w:t>
            </w:r>
          </w:p>
        </w:tc>
        <w:tc>
          <w:tcPr>
            <w:tcW w:w="3512" w:type="dxa"/>
            <w:gridSpan w:val="2"/>
          </w:tcPr>
          <w:p w14:paraId="4A730D4D" w14:textId="77777777" w:rsidR="000E2F2E" w:rsidRPr="0096464D" w:rsidRDefault="000E2F2E" w:rsidP="00DF2191">
            <w:pPr>
              <w:rPr>
                <w:sz w:val="22"/>
                <w:szCs w:val="22"/>
                <w:lang w:eastAsia="en-US"/>
              </w:rPr>
            </w:pPr>
            <w:r w:rsidRPr="0096464D">
              <w:rPr>
                <w:b/>
                <w:sz w:val="22"/>
                <w:szCs w:val="22"/>
                <w:lang w:eastAsia="en-US"/>
              </w:rPr>
              <w:t>Выполняют</w:t>
            </w:r>
            <w:r w:rsidRPr="0096464D">
              <w:rPr>
                <w:sz w:val="22"/>
                <w:szCs w:val="22"/>
                <w:lang w:eastAsia="en-US"/>
              </w:rPr>
              <w:t xml:space="preserve"> контрольную работу по материалам КИМов.</w:t>
            </w:r>
          </w:p>
        </w:tc>
        <w:tc>
          <w:tcPr>
            <w:tcW w:w="4143" w:type="dxa"/>
          </w:tcPr>
          <w:p w14:paraId="3AD213AC" w14:textId="77777777" w:rsidR="000E2F2E" w:rsidRPr="0096464D" w:rsidRDefault="000E2F2E" w:rsidP="00DF2191">
            <w:pPr>
              <w:ind w:left="58"/>
              <w:rPr>
                <w:sz w:val="22"/>
                <w:szCs w:val="22"/>
                <w:lang w:eastAsia="en-US"/>
              </w:rPr>
            </w:pPr>
            <w:r w:rsidRPr="0096464D">
              <w:rPr>
                <w:sz w:val="22"/>
                <w:szCs w:val="22"/>
                <w:lang w:eastAsia="en-US"/>
              </w:rPr>
              <w:t>Применять полученные знания при выполнении заданий контрольной работы.</w:t>
            </w:r>
          </w:p>
        </w:tc>
        <w:tc>
          <w:tcPr>
            <w:tcW w:w="5006" w:type="dxa"/>
          </w:tcPr>
          <w:p w14:paraId="2849790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успешности; умение выполнять самостоятельную деятельность, осознание личной ответственности за её результат.</w:t>
            </w:r>
          </w:p>
          <w:p w14:paraId="25B4458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 w:rsidRPr="0096464D">
              <w:rPr>
                <w:sz w:val="22"/>
                <w:szCs w:val="22"/>
              </w:rPr>
              <w:t>владеть логическими действиями сравнения, анализа, синтеза, обобщения,</w:t>
            </w:r>
            <w:r w:rsidRPr="0096464D">
              <w:rPr>
                <w:iCs/>
                <w:sz w:val="22"/>
                <w:szCs w:val="22"/>
              </w:rPr>
              <w:t xml:space="preserve"> делать на этой основе выводы; </w:t>
            </w:r>
          </w:p>
          <w:p w14:paraId="0FDC12E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08CEE17F" w14:textId="77777777" w:rsidR="000E2F2E" w:rsidRPr="0096464D" w:rsidRDefault="000E2F2E" w:rsidP="00DF2191">
            <w:pPr>
              <w:rPr>
                <w:sz w:val="22"/>
                <w:szCs w:val="22"/>
              </w:rPr>
            </w:pPr>
          </w:p>
        </w:tc>
      </w:tr>
      <w:tr w:rsidR="000E2F2E" w:rsidRPr="0096464D" w14:paraId="5DBC062E" w14:textId="77777777" w:rsidTr="004307A2">
        <w:trPr>
          <w:trHeight w:val="145"/>
        </w:trPr>
        <w:tc>
          <w:tcPr>
            <w:tcW w:w="851" w:type="dxa"/>
          </w:tcPr>
          <w:p w14:paraId="31ED45B7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769851D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Анализ контрольной работы. Что узнали. Чему научились.</w:t>
            </w:r>
          </w:p>
        </w:tc>
        <w:tc>
          <w:tcPr>
            <w:tcW w:w="3512" w:type="dxa"/>
            <w:gridSpan w:val="2"/>
          </w:tcPr>
          <w:p w14:paraId="4C88DFE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Анализируют</w:t>
            </w:r>
            <w:r w:rsidRPr="0096464D">
              <w:rPr>
                <w:sz w:val="22"/>
                <w:szCs w:val="22"/>
              </w:rPr>
              <w:t xml:space="preserve"> ошибки, допущенные в контрольной работе. </w:t>
            </w:r>
            <w:r w:rsidRPr="0096464D">
              <w:rPr>
                <w:b/>
                <w:sz w:val="22"/>
                <w:szCs w:val="22"/>
              </w:rPr>
              <w:t>Осуществляют</w:t>
            </w:r>
            <w:r w:rsidRPr="0096464D">
              <w:rPr>
                <w:sz w:val="22"/>
                <w:szCs w:val="22"/>
              </w:rPr>
              <w:t xml:space="preserve"> пошаговый контроль правильности и полноты выполнения алгоритма арифметического действия.</w:t>
            </w:r>
          </w:p>
          <w:p w14:paraId="3A02745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задачи на пропорциональное деление.</w:t>
            </w:r>
          </w:p>
        </w:tc>
        <w:tc>
          <w:tcPr>
            <w:tcW w:w="4143" w:type="dxa"/>
          </w:tcPr>
          <w:p w14:paraId="0B350146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Уметь анализировать ошибки, совершенствовать умение решать текстовые задачи.</w:t>
            </w:r>
          </w:p>
          <w:p w14:paraId="0B7E969A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</w:p>
          <w:p w14:paraId="12643FF4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</w:p>
          <w:p w14:paraId="2AF63B59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</w:p>
          <w:p w14:paraId="434F98A7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</w:p>
          <w:p w14:paraId="5FA017E8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</w:p>
        </w:tc>
        <w:tc>
          <w:tcPr>
            <w:tcW w:w="5006" w:type="dxa"/>
          </w:tcPr>
          <w:p w14:paraId="1BC205E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</w:t>
            </w:r>
          </w:p>
          <w:p w14:paraId="7D6A75D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</w:t>
            </w:r>
          </w:p>
          <w:p w14:paraId="7836C48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воспринимать и понимать причины успеха/неуспеха в учебной деятельности, конструктивно действовать даже в ситуациях неуспеха.</w:t>
            </w:r>
          </w:p>
          <w:p w14:paraId="681DE3E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</w:t>
            </w:r>
            <w:r w:rsidRPr="0096464D">
              <w:rPr>
                <w:sz w:val="22"/>
                <w:szCs w:val="22"/>
              </w:rPr>
              <w:lastRenderedPageBreak/>
              <w:t>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5DE8D5BA" w14:textId="77777777" w:rsidTr="004307A2">
        <w:trPr>
          <w:trHeight w:val="1760"/>
        </w:trPr>
        <w:tc>
          <w:tcPr>
            <w:tcW w:w="851" w:type="dxa"/>
          </w:tcPr>
          <w:p w14:paraId="1145EB94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426B509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Что узнали. Чему научились.</w:t>
            </w:r>
          </w:p>
        </w:tc>
        <w:tc>
          <w:tcPr>
            <w:tcW w:w="3512" w:type="dxa"/>
            <w:gridSpan w:val="2"/>
          </w:tcPr>
          <w:p w14:paraId="29FF000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Закрепляют</w:t>
            </w:r>
            <w:r w:rsidRPr="0096464D">
              <w:rPr>
                <w:sz w:val="22"/>
                <w:szCs w:val="22"/>
              </w:rPr>
              <w:t xml:space="preserve"> письменные приемы деления многозначного числа на однозначное; </w:t>
            </w:r>
            <w:r w:rsidRPr="0096464D">
              <w:rPr>
                <w:b/>
                <w:sz w:val="22"/>
                <w:szCs w:val="22"/>
              </w:rPr>
              <w:t>развивают</w:t>
            </w:r>
            <w:r w:rsidRPr="0096464D">
              <w:rPr>
                <w:sz w:val="22"/>
                <w:szCs w:val="22"/>
              </w:rPr>
              <w:t xml:space="preserve"> умение решать задачи на пропорциональное деление;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вычислительные навыки.</w:t>
            </w:r>
          </w:p>
        </w:tc>
        <w:tc>
          <w:tcPr>
            <w:tcW w:w="4143" w:type="dxa"/>
          </w:tcPr>
          <w:p w14:paraId="36AFEFB8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письменное деление многозначного числа на однозначное; решать задачи на пропорциональное деление.</w:t>
            </w:r>
          </w:p>
        </w:tc>
        <w:tc>
          <w:tcPr>
            <w:tcW w:w="5006" w:type="dxa"/>
          </w:tcPr>
          <w:p w14:paraId="168C390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успешности.</w:t>
            </w:r>
          </w:p>
          <w:p w14:paraId="1C7419C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2D0CF00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</w:t>
            </w:r>
          </w:p>
          <w:p w14:paraId="64604FF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0DC3D6C6" w14:textId="77777777" w:rsidTr="004307A2">
        <w:trPr>
          <w:trHeight w:val="145"/>
        </w:trPr>
        <w:tc>
          <w:tcPr>
            <w:tcW w:w="851" w:type="dxa"/>
          </w:tcPr>
          <w:p w14:paraId="485C2B58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12F7A29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Что узнали. Чему научились.</w:t>
            </w:r>
          </w:p>
        </w:tc>
        <w:tc>
          <w:tcPr>
            <w:tcW w:w="3512" w:type="dxa"/>
            <w:gridSpan w:val="2"/>
          </w:tcPr>
          <w:p w14:paraId="4125499B" w14:textId="77777777" w:rsidR="000E2F2E" w:rsidRPr="0096464D" w:rsidRDefault="000E2F2E" w:rsidP="00DF2191">
            <w:pPr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 xml:space="preserve">Оценивают </w:t>
            </w:r>
            <w:r w:rsidRPr="0096464D">
              <w:rPr>
                <w:sz w:val="22"/>
                <w:szCs w:val="22"/>
              </w:rPr>
              <w:t>результаты усвоения учебного материала,</w:t>
            </w:r>
            <w:r w:rsidRPr="0096464D">
              <w:rPr>
                <w:b/>
                <w:sz w:val="22"/>
                <w:szCs w:val="22"/>
              </w:rPr>
              <w:t xml:space="preserve"> делают </w:t>
            </w:r>
            <w:r w:rsidRPr="0096464D">
              <w:rPr>
                <w:sz w:val="22"/>
                <w:szCs w:val="22"/>
              </w:rPr>
              <w:t>выводы,</w:t>
            </w:r>
            <w:r w:rsidRPr="0096464D">
              <w:rPr>
                <w:b/>
                <w:sz w:val="22"/>
                <w:szCs w:val="22"/>
              </w:rPr>
              <w:t xml:space="preserve"> планируют </w:t>
            </w:r>
            <w:r w:rsidRPr="0096464D">
              <w:rPr>
                <w:sz w:val="22"/>
                <w:szCs w:val="22"/>
              </w:rPr>
              <w:t xml:space="preserve">действия по устранению выявленных недочётов; </w:t>
            </w:r>
            <w:r w:rsidRPr="0096464D">
              <w:rPr>
                <w:b/>
                <w:sz w:val="22"/>
                <w:szCs w:val="22"/>
              </w:rPr>
              <w:t>проявляют</w:t>
            </w:r>
            <w:r w:rsidRPr="0096464D">
              <w:rPr>
                <w:sz w:val="22"/>
                <w:szCs w:val="22"/>
              </w:rPr>
              <w:t xml:space="preserve"> заинтересованность в расширении знаний и способов действий.</w:t>
            </w:r>
          </w:p>
        </w:tc>
        <w:tc>
          <w:tcPr>
            <w:tcW w:w="4143" w:type="dxa"/>
          </w:tcPr>
          <w:p w14:paraId="4E85957A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Уметь выполнять деление многозначного числа на однозначное, совершенствовать устные и письменные вычислительные навыки, уметь решать задачи изученных видов.</w:t>
            </w:r>
          </w:p>
        </w:tc>
        <w:tc>
          <w:tcPr>
            <w:tcW w:w="5006" w:type="dxa"/>
          </w:tcPr>
          <w:p w14:paraId="75C43EC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понимание</w:t>
            </w:r>
            <w:r w:rsidRPr="0096464D">
              <w:rPr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>
              <w:rPr>
                <w:iCs/>
                <w:sz w:val="22"/>
                <w:szCs w:val="22"/>
              </w:rPr>
              <w:t>умение</w:t>
            </w:r>
            <w:r w:rsidRPr="0096464D">
              <w:rPr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явлений.</w:t>
            </w:r>
          </w:p>
          <w:p w14:paraId="04AA951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задачами.</w:t>
            </w:r>
          </w:p>
          <w:p w14:paraId="1F258F6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7EFB67A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принимать участие в определении общей цели и путей её достижения.</w:t>
            </w:r>
          </w:p>
        </w:tc>
      </w:tr>
      <w:tr w:rsidR="000E2F2E" w:rsidRPr="0096464D" w14:paraId="24B8676C" w14:textId="77777777" w:rsidTr="004307A2">
        <w:trPr>
          <w:trHeight w:val="145"/>
        </w:trPr>
        <w:tc>
          <w:tcPr>
            <w:tcW w:w="851" w:type="dxa"/>
          </w:tcPr>
          <w:p w14:paraId="2D131577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502B3E2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Задачи на пропорциональное деление.</w:t>
            </w:r>
          </w:p>
        </w:tc>
        <w:tc>
          <w:tcPr>
            <w:tcW w:w="3512" w:type="dxa"/>
            <w:gridSpan w:val="2"/>
          </w:tcPr>
          <w:p w14:paraId="25FC931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на пропорциональное деление арифметическим способом, </w:t>
            </w:r>
            <w:r w:rsidRPr="0096464D">
              <w:rPr>
                <w:b/>
                <w:sz w:val="22"/>
                <w:szCs w:val="22"/>
              </w:rPr>
              <w:t>вычисляют</w:t>
            </w:r>
            <w:r w:rsidRPr="0096464D">
              <w:rPr>
                <w:sz w:val="22"/>
                <w:szCs w:val="22"/>
              </w:rPr>
              <w:t xml:space="preserve"> значение числового выражения, содержащего 2–3 </w:t>
            </w:r>
            <w:r w:rsidRPr="0096464D">
              <w:rPr>
                <w:sz w:val="22"/>
                <w:szCs w:val="22"/>
              </w:rPr>
              <w:lastRenderedPageBreak/>
              <w:t>действия.</w:t>
            </w:r>
          </w:p>
        </w:tc>
        <w:tc>
          <w:tcPr>
            <w:tcW w:w="4143" w:type="dxa"/>
          </w:tcPr>
          <w:p w14:paraId="65A4D923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lastRenderedPageBreak/>
              <w:t>Уметь решать задачи на пропорциональное деление, совершенствовать вычислительные навыки.</w:t>
            </w:r>
          </w:p>
        </w:tc>
        <w:tc>
          <w:tcPr>
            <w:tcW w:w="5006" w:type="dxa"/>
          </w:tcPr>
          <w:p w14:paraId="002AFB7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мотивы учебной деятельности и личностного смысла учения.</w:t>
            </w:r>
          </w:p>
          <w:p w14:paraId="0BFEDA3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</w:t>
            </w:r>
            <w:r w:rsidRPr="0096464D">
              <w:rPr>
                <w:sz w:val="22"/>
                <w:szCs w:val="22"/>
              </w:rPr>
              <w:lastRenderedPageBreak/>
              <w:t>задачами.</w:t>
            </w:r>
          </w:p>
          <w:p w14:paraId="4B05D70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3A17237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107D3C1A" w14:textId="77777777" w:rsidTr="004307A2">
        <w:trPr>
          <w:trHeight w:val="145"/>
        </w:trPr>
        <w:tc>
          <w:tcPr>
            <w:tcW w:w="851" w:type="dxa"/>
          </w:tcPr>
          <w:p w14:paraId="51644FE2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10596D0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Понятие скорости. Единицы скорости.</w:t>
            </w:r>
          </w:p>
        </w:tc>
        <w:tc>
          <w:tcPr>
            <w:tcW w:w="3512" w:type="dxa"/>
            <w:gridSpan w:val="2"/>
          </w:tcPr>
          <w:p w14:paraId="51B8ED9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Изучают</w:t>
            </w:r>
            <w:r w:rsidRPr="0096464D">
              <w:rPr>
                <w:sz w:val="22"/>
                <w:szCs w:val="22"/>
              </w:rPr>
              <w:t xml:space="preserve"> «скорость», единицы скорости. </w:t>
            </w:r>
            <w:r w:rsidRPr="0096464D">
              <w:rPr>
                <w:b/>
                <w:sz w:val="22"/>
                <w:szCs w:val="22"/>
              </w:rPr>
              <w:t>Пользуются</w:t>
            </w:r>
            <w:r w:rsidRPr="0096464D">
              <w:rPr>
                <w:sz w:val="22"/>
                <w:szCs w:val="22"/>
              </w:rPr>
              <w:t xml:space="preserve"> изученной математической терминологией,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арифметическим способом.</w:t>
            </w:r>
          </w:p>
        </w:tc>
        <w:tc>
          <w:tcPr>
            <w:tcW w:w="4143" w:type="dxa"/>
          </w:tcPr>
          <w:p w14:paraId="3E800609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Знать понятие "Скорость. Единицы скорости". Уметь пользоваться терминологией. Уметь решать текстовые задачи арифметическим способом.</w:t>
            </w:r>
          </w:p>
        </w:tc>
        <w:tc>
          <w:tcPr>
            <w:tcW w:w="5006" w:type="dxa"/>
          </w:tcPr>
          <w:p w14:paraId="50745FF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</w:t>
            </w:r>
          </w:p>
          <w:p w14:paraId="1B9322C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76AA437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7CEC4E1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признавать возможность существования различных точек зрения.</w:t>
            </w:r>
          </w:p>
        </w:tc>
      </w:tr>
      <w:tr w:rsidR="000E2F2E" w:rsidRPr="0096464D" w14:paraId="5CD80C7D" w14:textId="77777777" w:rsidTr="004307A2">
        <w:trPr>
          <w:trHeight w:val="145"/>
        </w:trPr>
        <w:tc>
          <w:tcPr>
            <w:tcW w:w="851" w:type="dxa"/>
          </w:tcPr>
          <w:p w14:paraId="2F776047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11B54B6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Связь между скоростью, временем и расстоянием.</w:t>
            </w:r>
          </w:p>
        </w:tc>
        <w:tc>
          <w:tcPr>
            <w:tcW w:w="3512" w:type="dxa"/>
            <w:gridSpan w:val="2"/>
          </w:tcPr>
          <w:p w14:paraId="731B60F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арифметическим способом, </w:t>
            </w:r>
            <w:r w:rsidRPr="0096464D">
              <w:rPr>
                <w:b/>
                <w:sz w:val="22"/>
                <w:szCs w:val="22"/>
              </w:rPr>
              <w:t>устанавливают</w:t>
            </w:r>
            <w:r w:rsidRPr="0096464D">
              <w:rPr>
                <w:sz w:val="22"/>
                <w:szCs w:val="22"/>
              </w:rPr>
              <w:t xml:space="preserve"> взаимосвязь между скоростью, временем и расстоянием, </w:t>
            </w:r>
            <w:r w:rsidRPr="0096464D">
              <w:rPr>
                <w:b/>
                <w:sz w:val="22"/>
                <w:szCs w:val="22"/>
              </w:rPr>
              <w:t>находят</w:t>
            </w:r>
            <w:r w:rsidRPr="0096464D">
              <w:rPr>
                <w:sz w:val="22"/>
                <w:szCs w:val="22"/>
              </w:rPr>
              <w:t xml:space="preserve"> скорость, время, расстояние. </w:t>
            </w:r>
            <w:r w:rsidRPr="0096464D">
              <w:rPr>
                <w:b/>
                <w:sz w:val="22"/>
                <w:szCs w:val="22"/>
              </w:rPr>
              <w:t>Характеризуют</w:t>
            </w:r>
            <w:r w:rsidRPr="0096464D">
              <w:rPr>
                <w:sz w:val="22"/>
                <w:szCs w:val="22"/>
              </w:rPr>
              <w:t xml:space="preserve"> явления и события с использованием величин. </w:t>
            </w:r>
            <w:r w:rsidRPr="0096464D">
              <w:rPr>
                <w:b/>
                <w:sz w:val="22"/>
                <w:szCs w:val="22"/>
              </w:rPr>
              <w:t>Выбирают</w:t>
            </w:r>
            <w:r w:rsidRPr="0096464D">
              <w:rPr>
                <w:sz w:val="22"/>
                <w:szCs w:val="22"/>
              </w:rPr>
              <w:t xml:space="preserve"> наиболее целесообразный способ решения текстовой задачи. </w:t>
            </w:r>
            <w:r w:rsidRPr="0096464D">
              <w:rPr>
                <w:b/>
                <w:sz w:val="22"/>
                <w:szCs w:val="22"/>
              </w:rPr>
              <w:t>Объясняют</w:t>
            </w:r>
            <w:r w:rsidRPr="0096464D">
              <w:rPr>
                <w:sz w:val="22"/>
                <w:szCs w:val="22"/>
              </w:rPr>
              <w:t xml:space="preserve"> выбор арифметических действий для решения.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арифметическим способом.</w:t>
            </w:r>
          </w:p>
        </w:tc>
        <w:tc>
          <w:tcPr>
            <w:tcW w:w="4143" w:type="dxa"/>
          </w:tcPr>
          <w:p w14:paraId="7C6327A2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Умение решать текстовые задачи арифметическим способом на нахождение скорости, времени и расстояния.</w:t>
            </w:r>
          </w:p>
        </w:tc>
        <w:tc>
          <w:tcPr>
            <w:tcW w:w="5006" w:type="dxa"/>
          </w:tcPr>
          <w:p w14:paraId="02F47EA5" w14:textId="77777777" w:rsidR="000E2F2E" w:rsidRPr="0096464D" w:rsidRDefault="009B77D6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sz w:val="22"/>
                <w:szCs w:val="22"/>
              </w:rPr>
              <w:tab/>
            </w:r>
            <w:r w:rsidR="000E2F2E">
              <w:rPr>
                <w:rFonts w:eastAsia="Calibri"/>
                <w:bCs/>
                <w:iCs/>
                <w:sz w:val="22"/>
                <w:szCs w:val="22"/>
              </w:rPr>
              <w:t>понимание</w:t>
            </w:r>
            <w:r w:rsidR="000E2F2E" w:rsidRPr="0096464D">
              <w:rPr>
                <w:rFonts w:eastAsia="Calibri"/>
                <w:bCs/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 w:rsidR="000E2F2E">
              <w:rPr>
                <w:rFonts w:eastAsia="Calibri"/>
                <w:bCs/>
                <w:iCs/>
                <w:sz w:val="22"/>
                <w:szCs w:val="22"/>
              </w:rPr>
              <w:t>умение</w:t>
            </w:r>
            <w:r w:rsidR="000E2F2E" w:rsidRPr="0096464D">
              <w:rPr>
                <w:rFonts w:eastAsia="Calibri"/>
                <w:bCs/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явлений;</w:t>
            </w:r>
          </w:p>
          <w:p w14:paraId="78AB3F1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 xml:space="preserve">Познавательные: </w:t>
            </w: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ab/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>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рассуждений;</w:t>
            </w:r>
          </w:p>
          <w:p w14:paraId="5CA0CD5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воспринимать и понимать причины успеха/неуспеха в учебной деятельности, конструктивно действовать даже в ситуациях неуспеха.</w:t>
            </w:r>
          </w:p>
          <w:p w14:paraId="1FF388E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375EBB37" w14:textId="77777777" w:rsidTr="004307A2">
        <w:trPr>
          <w:trHeight w:val="145"/>
        </w:trPr>
        <w:tc>
          <w:tcPr>
            <w:tcW w:w="851" w:type="dxa"/>
          </w:tcPr>
          <w:p w14:paraId="6763F9F0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017866E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Связь между скоростью, временем и расстоянием.</w:t>
            </w:r>
          </w:p>
        </w:tc>
        <w:tc>
          <w:tcPr>
            <w:tcW w:w="3512" w:type="dxa"/>
            <w:gridSpan w:val="2"/>
          </w:tcPr>
          <w:p w14:paraId="0311337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 xml:space="preserve">Решают </w:t>
            </w:r>
            <w:r w:rsidRPr="0096464D">
              <w:rPr>
                <w:sz w:val="22"/>
                <w:szCs w:val="22"/>
              </w:rPr>
              <w:t xml:space="preserve"> задачи на движение; н</w:t>
            </w:r>
            <w:r w:rsidRPr="0096464D">
              <w:rPr>
                <w:b/>
                <w:sz w:val="22"/>
                <w:szCs w:val="22"/>
              </w:rPr>
              <w:t>аходят</w:t>
            </w:r>
            <w:r w:rsidRPr="0096464D">
              <w:rPr>
                <w:sz w:val="22"/>
                <w:szCs w:val="22"/>
              </w:rPr>
              <w:t xml:space="preserve"> время, если известны расстояние и скорость;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вычислительные навыки, навыки работы с величинами; </w:t>
            </w:r>
            <w:r w:rsidRPr="0096464D">
              <w:rPr>
                <w:b/>
                <w:sz w:val="22"/>
                <w:szCs w:val="22"/>
              </w:rPr>
              <w:t>развивают</w:t>
            </w:r>
            <w:r w:rsidRPr="0096464D">
              <w:rPr>
                <w:sz w:val="22"/>
                <w:szCs w:val="22"/>
              </w:rPr>
              <w:t xml:space="preserve"> логическое мышление.</w:t>
            </w:r>
          </w:p>
        </w:tc>
        <w:tc>
          <w:tcPr>
            <w:tcW w:w="4143" w:type="dxa"/>
          </w:tcPr>
          <w:p w14:paraId="45EF495F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Научатся моделировать с помощью таблиц и решать задачи с величинами «скорость», «время», «расстояние»; дополнять вопросом условие задачи и составлять задачу по решению; устанавливать аналогии; работать в парах.</w:t>
            </w:r>
          </w:p>
        </w:tc>
        <w:tc>
          <w:tcPr>
            <w:tcW w:w="5006" w:type="dxa"/>
          </w:tcPr>
          <w:p w14:paraId="07DEA64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положительное отношение к урокам математики, к обучению, к школе</w:t>
            </w:r>
          </w:p>
          <w:p w14:paraId="039CC39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  <w:p w14:paraId="30081F4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42A4625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13CEF7EA" w14:textId="77777777" w:rsidTr="004307A2">
        <w:trPr>
          <w:trHeight w:val="145"/>
        </w:trPr>
        <w:tc>
          <w:tcPr>
            <w:tcW w:w="851" w:type="dxa"/>
          </w:tcPr>
          <w:p w14:paraId="48410B9D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02676FB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Связь между скоростью, временем и расстоянием.</w:t>
            </w:r>
          </w:p>
        </w:tc>
        <w:tc>
          <w:tcPr>
            <w:tcW w:w="3512" w:type="dxa"/>
            <w:gridSpan w:val="2"/>
          </w:tcPr>
          <w:p w14:paraId="55346AC2" w14:textId="77777777" w:rsidR="000E2F2E" w:rsidRPr="0096464D" w:rsidRDefault="000E2F2E" w:rsidP="00DF2191">
            <w:pPr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Отрабатывают</w:t>
            </w:r>
            <w:r w:rsidRPr="0096464D">
              <w:rPr>
                <w:sz w:val="22"/>
                <w:szCs w:val="22"/>
              </w:rPr>
              <w:t xml:space="preserve">  умение решать задачи на движение, </w:t>
            </w:r>
            <w:r w:rsidRPr="0096464D">
              <w:rPr>
                <w:b/>
                <w:sz w:val="22"/>
                <w:szCs w:val="22"/>
              </w:rPr>
              <w:t>работают</w:t>
            </w:r>
            <w:r w:rsidRPr="0096464D">
              <w:rPr>
                <w:sz w:val="22"/>
                <w:szCs w:val="22"/>
              </w:rPr>
              <w:t xml:space="preserve"> с величинами;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вычислительные навыки; </w:t>
            </w:r>
            <w:r w:rsidRPr="0096464D">
              <w:rPr>
                <w:b/>
                <w:sz w:val="22"/>
                <w:szCs w:val="22"/>
              </w:rPr>
              <w:t>развивают</w:t>
            </w:r>
            <w:r w:rsidRPr="0096464D">
              <w:rPr>
                <w:sz w:val="22"/>
                <w:szCs w:val="22"/>
              </w:rPr>
              <w:t xml:space="preserve"> логическое мышление.</w:t>
            </w:r>
          </w:p>
        </w:tc>
        <w:tc>
          <w:tcPr>
            <w:tcW w:w="4143" w:type="dxa"/>
          </w:tcPr>
          <w:p w14:paraId="56F07AAE" w14:textId="77777777" w:rsidR="000E2F2E" w:rsidRPr="0096464D" w:rsidRDefault="000E2F2E" w:rsidP="00DF2191">
            <w:pPr>
              <w:ind w:left="58"/>
              <w:rPr>
                <w:b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Научатся моделировать с помощью таблиц и решать задачи с величинами «скорость», «время», «расстояние»; составлять задачу по схематическому чертежу; выполнять письменные вычисления изученных видов; работать в парах.</w:t>
            </w:r>
          </w:p>
        </w:tc>
        <w:tc>
          <w:tcPr>
            <w:tcW w:w="5006" w:type="dxa"/>
          </w:tcPr>
          <w:p w14:paraId="629F4CC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основы целостного восприятия окружающего мира и универсальности математических способов его познания.</w:t>
            </w:r>
          </w:p>
          <w:p w14:paraId="1450AFB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представлять информацию в знаково-символической или графической форме.</w:t>
            </w:r>
          </w:p>
          <w:p w14:paraId="7672591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1BCFF3F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форме.</w:t>
            </w:r>
          </w:p>
        </w:tc>
      </w:tr>
      <w:tr w:rsidR="000E2F2E" w:rsidRPr="0096464D" w14:paraId="6D74A90E" w14:textId="77777777" w:rsidTr="004307A2">
        <w:trPr>
          <w:trHeight w:val="145"/>
        </w:trPr>
        <w:tc>
          <w:tcPr>
            <w:tcW w:w="851" w:type="dxa"/>
          </w:tcPr>
          <w:p w14:paraId="060993CB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387786A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Умножение числа на произведение.</w:t>
            </w:r>
          </w:p>
        </w:tc>
        <w:tc>
          <w:tcPr>
            <w:tcW w:w="3512" w:type="dxa"/>
            <w:gridSpan w:val="2"/>
          </w:tcPr>
          <w:p w14:paraId="5C76499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умножение числа на произведение, </w:t>
            </w:r>
            <w:r w:rsidRPr="0096464D">
              <w:rPr>
                <w:b/>
                <w:sz w:val="22"/>
                <w:szCs w:val="22"/>
              </w:rPr>
              <w:t xml:space="preserve">проверяют </w:t>
            </w:r>
            <w:r w:rsidRPr="0096464D">
              <w:rPr>
                <w:sz w:val="22"/>
                <w:szCs w:val="22"/>
              </w:rPr>
              <w:t>правильность выполненных вычислений.</w:t>
            </w:r>
          </w:p>
          <w:p w14:paraId="40F27FF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Контролируют</w:t>
            </w:r>
            <w:r w:rsidRPr="0096464D">
              <w:rPr>
                <w:sz w:val="22"/>
                <w:szCs w:val="22"/>
              </w:rPr>
              <w:t xml:space="preserve">  правильность и полноту выполнения алгоритма арифметического действия.</w:t>
            </w:r>
          </w:p>
        </w:tc>
        <w:tc>
          <w:tcPr>
            <w:tcW w:w="4143" w:type="dxa"/>
          </w:tcPr>
          <w:p w14:paraId="322443EE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Знать приемы письменного умножения и деления многозначных чисел на однозначные. Уметь делать проверку.</w:t>
            </w:r>
          </w:p>
        </w:tc>
        <w:tc>
          <w:tcPr>
            <w:tcW w:w="5006" w:type="dxa"/>
          </w:tcPr>
          <w:p w14:paraId="344EDE7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мотивы учебной деятельности и личностного смысла учения.</w:t>
            </w:r>
          </w:p>
          <w:p w14:paraId="50B8A53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задачами;</w:t>
            </w:r>
          </w:p>
          <w:p w14:paraId="56A6F4B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5E07D49E" w14:textId="77777777" w:rsidR="000E2F2E" w:rsidRPr="0096464D" w:rsidRDefault="000E2F2E" w:rsidP="00DF2191">
            <w:pPr>
              <w:rPr>
                <w:rFonts w:eastAsia="Calibri"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>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7F0FD890" w14:textId="77777777" w:rsidTr="004307A2">
        <w:trPr>
          <w:trHeight w:val="145"/>
        </w:trPr>
        <w:tc>
          <w:tcPr>
            <w:tcW w:w="851" w:type="dxa"/>
          </w:tcPr>
          <w:p w14:paraId="2F86815D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561D894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Письменные приемы умножения вида 243*20 </w:t>
            </w:r>
            <w:r w:rsidRPr="0096464D">
              <w:rPr>
                <w:sz w:val="22"/>
                <w:szCs w:val="22"/>
              </w:rPr>
              <w:lastRenderedPageBreak/>
              <w:t>и 532*300</w:t>
            </w:r>
          </w:p>
        </w:tc>
        <w:tc>
          <w:tcPr>
            <w:tcW w:w="3512" w:type="dxa"/>
            <w:gridSpan w:val="2"/>
          </w:tcPr>
          <w:p w14:paraId="46274C7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lastRenderedPageBreak/>
              <w:t>Изучают</w:t>
            </w:r>
            <w:r w:rsidRPr="0096464D">
              <w:rPr>
                <w:sz w:val="22"/>
                <w:szCs w:val="22"/>
              </w:rPr>
              <w:t xml:space="preserve"> письменные приемы умножения на числа, </w:t>
            </w:r>
            <w:r w:rsidRPr="0096464D">
              <w:rPr>
                <w:sz w:val="22"/>
                <w:szCs w:val="22"/>
              </w:rPr>
              <w:lastRenderedPageBreak/>
              <w:t xml:space="preserve">оканчивающиеся нулями; </w:t>
            </w:r>
            <w:r w:rsidRPr="0096464D">
              <w:rPr>
                <w:b/>
                <w:sz w:val="22"/>
                <w:szCs w:val="22"/>
              </w:rPr>
              <w:t>отрабатывают</w:t>
            </w:r>
            <w:r w:rsidRPr="0096464D">
              <w:rPr>
                <w:sz w:val="22"/>
                <w:szCs w:val="22"/>
              </w:rPr>
              <w:t xml:space="preserve"> умение решать уравнения, задачи с величинами «скорость», «время», «расстояние»</w:t>
            </w:r>
          </w:p>
        </w:tc>
        <w:tc>
          <w:tcPr>
            <w:tcW w:w="4143" w:type="dxa"/>
          </w:tcPr>
          <w:p w14:paraId="6CAE5B5B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lastRenderedPageBreak/>
              <w:t xml:space="preserve">Научатся выполнять письменное умножение на числа, оканчивающиеся </w:t>
            </w:r>
            <w:r w:rsidRPr="0096464D">
              <w:rPr>
                <w:sz w:val="22"/>
                <w:szCs w:val="22"/>
              </w:rPr>
              <w:lastRenderedPageBreak/>
              <w:t>нулями; читать и записывать равенства, используя математическую терминологию; решать задачи с величинами «скорость», «время», «расстояние»</w:t>
            </w:r>
          </w:p>
        </w:tc>
        <w:tc>
          <w:tcPr>
            <w:tcW w:w="5006" w:type="dxa"/>
          </w:tcPr>
          <w:p w14:paraId="77F3AD3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</w:t>
            </w:r>
          </w:p>
          <w:p w14:paraId="5A49EEA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</w:t>
            </w:r>
          </w:p>
          <w:p w14:paraId="615643E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</w:t>
            </w:r>
          </w:p>
          <w:p w14:paraId="4576F13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признавать возможность существования различных точек зрения.</w:t>
            </w:r>
          </w:p>
        </w:tc>
      </w:tr>
      <w:tr w:rsidR="000E2F2E" w:rsidRPr="0096464D" w14:paraId="3923E6FD" w14:textId="77777777" w:rsidTr="004307A2">
        <w:trPr>
          <w:trHeight w:val="145"/>
        </w:trPr>
        <w:tc>
          <w:tcPr>
            <w:tcW w:w="851" w:type="dxa"/>
          </w:tcPr>
          <w:p w14:paraId="1DF3FE81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34776DC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Письменные приемы умножения вида 243*20 и 532*300.  </w:t>
            </w:r>
          </w:p>
        </w:tc>
        <w:tc>
          <w:tcPr>
            <w:tcW w:w="3512" w:type="dxa"/>
            <w:gridSpan w:val="2"/>
          </w:tcPr>
          <w:p w14:paraId="64BC7AF5" w14:textId="77777777" w:rsidR="000E2F2E" w:rsidRPr="0096464D" w:rsidRDefault="000E2F2E" w:rsidP="00DF2191">
            <w:pPr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 xml:space="preserve">Применяют </w:t>
            </w:r>
            <w:r w:rsidRPr="0096464D">
              <w:rPr>
                <w:sz w:val="22"/>
                <w:szCs w:val="22"/>
              </w:rPr>
              <w:t xml:space="preserve">свойство умножения числа на произведение в устных и письменных вычислениях. </w:t>
            </w:r>
          </w:p>
        </w:tc>
        <w:tc>
          <w:tcPr>
            <w:tcW w:w="4143" w:type="dxa"/>
          </w:tcPr>
          <w:p w14:paraId="2DC60443" w14:textId="77777777" w:rsidR="000E2F2E" w:rsidRPr="0096464D" w:rsidRDefault="000E2F2E" w:rsidP="00DF2191">
            <w:pPr>
              <w:ind w:left="58"/>
              <w:rPr>
                <w:b/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письменное умножение на числа, оканчивающиеся нулями; читать и записывать равенства, используя математическую терминологию;</w:t>
            </w:r>
          </w:p>
        </w:tc>
        <w:tc>
          <w:tcPr>
            <w:tcW w:w="5006" w:type="dxa"/>
          </w:tcPr>
          <w:p w14:paraId="209E507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математики.</w:t>
            </w:r>
          </w:p>
          <w:p w14:paraId="74819BB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  <w:p w14:paraId="2B3F244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305E9FC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принимать участие в работе в паре.</w:t>
            </w:r>
          </w:p>
        </w:tc>
      </w:tr>
      <w:tr w:rsidR="000E2F2E" w:rsidRPr="0096464D" w14:paraId="2E32BF5D" w14:textId="77777777" w:rsidTr="004307A2">
        <w:trPr>
          <w:trHeight w:val="145"/>
        </w:trPr>
        <w:tc>
          <w:tcPr>
            <w:tcW w:w="851" w:type="dxa"/>
          </w:tcPr>
          <w:p w14:paraId="31614802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7C14553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Письменное умножение двух чисел, оканчивающихся нулями.</w:t>
            </w:r>
          </w:p>
        </w:tc>
        <w:tc>
          <w:tcPr>
            <w:tcW w:w="3512" w:type="dxa"/>
            <w:gridSpan w:val="2"/>
          </w:tcPr>
          <w:p w14:paraId="3316B6D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 xml:space="preserve">Изучают </w:t>
            </w:r>
            <w:r w:rsidRPr="0096464D">
              <w:rPr>
                <w:sz w:val="22"/>
                <w:szCs w:val="22"/>
              </w:rPr>
              <w:t xml:space="preserve"> письменные приемы умножения двух  чисел, оканчивающиеся нулями; </w:t>
            </w:r>
            <w:r w:rsidRPr="0096464D">
              <w:rPr>
                <w:b/>
                <w:sz w:val="22"/>
                <w:szCs w:val="22"/>
              </w:rPr>
              <w:t>отрабатывают</w:t>
            </w:r>
            <w:r w:rsidRPr="0096464D">
              <w:rPr>
                <w:sz w:val="22"/>
                <w:szCs w:val="22"/>
              </w:rPr>
              <w:t xml:space="preserve"> умение решать уравнения, задачи с величинами «скорость», «время», «расстояние»</w:t>
            </w:r>
          </w:p>
        </w:tc>
        <w:tc>
          <w:tcPr>
            <w:tcW w:w="4143" w:type="dxa"/>
          </w:tcPr>
          <w:p w14:paraId="09711A12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письменное умножение двух  чисел, оканчивающиеся нулями; решать задачи с величинами «скорость», «время», «расстояние»</w:t>
            </w:r>
          </w:p>
        </w:tc>
        <w:tc>
          <w:tcPr>
            <w:tcW w:w="5006" w:type="dxa"/>
          </w:tcPr>
          <w:p w14:paraId="5301CE5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</w:t>
            </w:r>
          </w:p>
          <w:p w14:paraId="075613D0" w14:textId="77777777" w:rsidR="000E2F2E" w:rsidRPr="0096464D" w:rsidRDefault="000E2F2E" w:rsidP="00DF2191">
            <w:pPr>
              <w:pStyle w:val="Default"/>
              <w:jc w:val="both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базовыми предметными понятиями, отражающими существенные связи и отношения между объектами и процессами; </w:t>
            </w:r>
          </w:p>
          <w:p w14:paraId="0C42C01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деятельности.</w:t>
            </w:r>
          </w:p>
          <w:p w14:paraId="77D1298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3AEB04A3" w14:textId="77777777" w:rsidTr="004307A2">
        <w:trPr>
          <w:trHeight w:val="145"/>
        </w:trPr>
        <w:tc>
          <w:tcPr>
            <w:tcW w:w="851" w:type="dxa"/>
          </w:tcPr>
          <w:p w14:paraId="6BE429ED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2B294C7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Задачи на встречное движение.</w:t>
            </w:r>
          </w:p>
        </w:tc>
        <w:tc>
          <w:tcPr>
            <w:tcW w:w="3512" w:type="dxa"/>
            <w:gridSpan w:val="2"/>
          </w:tcPr>
          <w:p w14:paraId="6A66D29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арифметическим способом, </w:t>
            </w:r>
            <w:r w:rsidRPr="0096464D">
              <w:rPr>
                <w:b/>
                <w:sz w:val="22"/>
                <w:szCs w:val="22"/>
              </w:rPr>
              <w:t>устанавливают</w:t>
            </w:r>
            <w:r w:rsidRPr="0096464D">
              <w:rPr>
                <w:sz w:val="22"/>
                <w:szCs w:val="22"/>
              </w:rPr>
              <w:t xml:space="preserve"> взаимосвязь </w:t>
            </w:r>
            <w:r w:rsidRPr="0096464D">
              <w:rPr>
                <w:sz w:val="22"/>
                <w:szCs w:val="22"/>
              </w:rPr>
              <w:lastRenderedPageBreak/>
              <w:t xml:space="preserve">между скоростью, временем и расстоянием, </w:t>
            </w:r>
            <w:r w:rsidRPr="0096464D">
              <w:rPr>
                <w:b/>
                <w:sz w:val="22"/>
                <w:szCs w:val="22"/>
              </w:rPr>
              <w:t>находят</w:t>
            </w:r>
            <w:r w:rsidRPr="0096464D">
              <w:rPr>
                <w:sz w:val="22"/>
                <w:szCs w:val="22"/>
              </w:rPr>
              <w:t xml:space="preserve"> скорость, время, расстояние. </w:t>
            </w:r>
            <w:r w:rsidRPr="0096464D">
              <w:rPr>
                <w:b/>
                <w:sz w:val="22"/>
                <w:szCs w:val="22"/>
              </w:rPr>
              <w:t>Выбирают</w:t>
            </w:r>
            <w:r w:rsidRPr="0096464D">
              <w:rPr>
                <w:sz w:val="22"/>
                <w:szCs w:val="22"/>
              </w:rPr>
              <w:t xml:space="preserve"> наиболее целесообразный способ решения текстовой задачи.</w:t>
            </w:r>
          </w:p>
        </w:tc>
        <w:tc>
          <w:tcPr>
            <w:tcW w:w="4143" w:type="dxa"/>
          </w:tcPr>
          <w:p w14:paraId="05A9932C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lastRenderedPageBreak/>
              <w:t xml:space="preserve">Научатся решать задачи на встречное движение; читать схематические чертежи к задачам; выполнять </w:t>
            </w:r>
            <w:r w:rsidRPr="0096464D">
              <w:rPr>
                <w:sz w:val="22"/>
                <w:szCs w:val="22"/>
              </w:rPr>
              <w:lastRenderedPageBreak/>
              <w:t>умножение двух чисел, оканчивающихся нулями; устанавливать аналогии; работать в парах.</w:t>
            </w:r>
          </w:p>
        </w:tc>
        <w:tc>
          <w:tcPr>
            <w:tcW w:w="5006" w:type="dxa"/>
          </w:tcPr>
          <w:p w14:paraId="557FA7D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учебному материалу.</w:t>
            </w:r>
          </w:p>
          <w:p w14:paraId="1D55FCE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знаково-</w:t>
            </w:r>
            <w:r w:rsidRPr="0096464D">
              <w:rPr>
                <w:sz w:val="22"/>
                <w:szCs w:val="22"/>
              </w:rPr>
              <w:lastRenderedPageBreak/>
              <w:t>символические средства представления информации для создания моделей изучаемых объектов и процессов, схем решения учебных и практических задач</w:t>
            </w:r>
          </w:p>
          <w:p w14:paraId="06D40D0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10056B1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5C6107CE" w14:textId="77777777" w:rsidTr="004307A2">
        <w:trPr>
          <w:trHeight w:val="145"/>
        </w:trPr>
        <w:tc>
          <w:tcPr>
            <w:tcW w:w="851" w:type="dxa"/>
          </w:tcPr>
          <w:p w14:paraId="651DB788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4016BFD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Перестановка и группировка множителей.</w:t>
            </w:r>
          </w:p>
        </w:tc>
        <w:tc>
          <w:tcPr>
            <w:tcW w:w="3512" w:type="dxa"/>
            <w:gridSpan w:val="2"/>
          </w:tcPr>
          <w:p w14:paraId="43CA500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Группируют</w:t>
            </w:r>
            <w:r w:rsidRPr="0096464D">
              <w:rPr>
                <w:sz w:val="22"/>
                <w:szCs w:val="22"/>
              </w:rPr>
              <w:t xml:space="preserve"> множители в произведении. </w:t>
            </w:r>
            <w:r w:rsidRPr="0096464D">
              <w:rPr>
                <w:b/>
                <w:sz w:val="22"/>
                <w:szCs w:val="22"/>
              </w:rPr>
              <w:t>Знают</w:t>
            </w:r>
            <w:r w:rsidRPr="0096464D">
              <w:rPr>
                <w:sz w:val="22"/>
                <w:szCs w:val="22"/>
              </w:rPr>
              <w:t xml:space="preserve"> конкретный смысл умножения. </w:t>
            </w:r>
            <w:r w:rsidRPr="0096464D">
              <w:rPr>
                <w:b/>
                <w:sz w:val="22"/>
                <w:szCs w:val="22"/>
              </w:rPr>
              <w:t>Сравнивают</w:t>
            </w:r>
            <w:r w:rsidRPr="0096464D">
              <w:rPr>
                <w:sz w:val="22"/>
                <w:szCs w:val="22"/>
              </w:rPr>
              <w:t xml:space="preserve"> разные способы вычислений, </w:t>
            </w:r>
            <w:r w:rsidRPr="0096464D">
              <w:rPr>
                <w:b/>
                <w:sz w:val="22"/>
                <w:szCs w:val="22"/>
              </w:rPr>
              <w:t>выбирают</w:t>
            </w:r>
            <w:r w:rsidRPr="0096464D">
              <w:rPr>
                <w:sz w:val="22"/>
                <w:szCs w:val="22"/>
              </w:rPr>
              <w:t xml:space="preserve"> удобный.</w:t>
            </w:r>
          </w:p>
        </w:tc>
        <w:tc>
          <w:tcPr>
            <w:tcW w:w="4143" w:type="dxa"/>
          </w:tcPr>
          <w:p w14:paraId="436C1958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Уметь группировать множители в произведение. Знать конкретный смысл умножения и деления. Названия действий и компонентов. Связи между результатами и компонентами умножения и деления.</w:t>
            </w:r>
          </w:p>
        </w:tc>
        <w:tc>
          <w:tcPr>
            <w:tcW w:w="5006" w:type="dxa"/>
          </w:tcPr>
          <w:p w14:paraId="25151CC9" w14:textId="77777777" w:rsidR="000E2F2E" w:rsidRPr="0096464D" w:rsidRDefault="0029673C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sz w:val="22"/>
                <w:szCs w:val="22"/>
              </w:rPr>
              <w:tab/>
            </w:r>
            <w:r w:rsidR="000E2F2E">
              <w:rPr>
                <w:rFonts w:eastAsia="Calibri"/>
                <w:bCs/>
                <w:iCs/>
                <w:sz w:val="22"/>
                <w:szCs w:val="22"/>
              </w:rPr>
              <w:t>понимание</w:t>
            </w:r>
            <w:r w:rsidR="000E2F2E" w:rsidRPr="0096464D">
              <w:rPr>
                <w:rFonts w:eastAsia="Calibri"/>
                <w:bCs/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 w:rsidR="000E2F2E">
              <w:rPr>
                <w:rFonts w:eastAsia="Calibri"/>
                <w:bCs/>
                <w:iCs/>
                <w:sz w:val="22"/>
                <w:szCs w:val="22"/>
              </w:rPr>
              <w:t>умение</w:t>
            </w:r>
            <w:r w:rsidR="000E2F2E" w:rsidRPr="0096464D">
              <w:rPr>
                <w:rFonts w:eastAsia="Calibri"/>
                <w:bCs/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явлений;</w:t>
            </w:r>
          </w:p>
          <w:p w14:paraId="35FE205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 xml:space="preserve">Познавательные: </w:t>
            </w: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ab/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>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рассуждений;</w:t>
            </w:r>
          </w:p>
          <w:p w14:paraId="712C655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воспринимать и понимать причины успеха/неуспеха в учебной деятельности, конструктивно действовать даже в ситуациях неуспеха.</w:t>
            </w:r>
          </w:p>
          <w:p w14:paraId="4F39182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07E968DF" w14:textId="77777777" w:rsidTr="004307A2">
        <w:trPr>
          <w:trHeight w:val="145"/>
        </w:trPr>
        <w:tc>
          <w:tcPr>
            <w:tcW w:w="851" w:type="dxa"/>
          </w:tcPr>
          <w:p w14:paraId="1175500B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5C8C602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Что узнали. Чему научились.</w:t>
            </w:r>
          </w:p>
        </w:tc>
        <w:tc>
          <w:tcPr>
            <w:tcW w:w="3512" w:type="dxa"/>
            <w:gridSpan w:val="2"/>
          </w:tcPr>
          <w:p w14:paraId="1052A8AB" w14:textId="77777777" w:rsidR="000E2F2E" w:rsidRPr="0096464D" w:rsidRDefault="000E2F2E" w:rsidP="00DF2191">
            <w:pPr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Отрабатывают</w:t>
            </w:r>
            <w:r w:rsidRPr="0096464D">
              <w:rPr>
                <w:sz w:val="22"/>
                <w:szCs w:val="22"/>
              </w:rPr>
              <w:t xml:space="preserve">  умение решать задачи на движение, </w:t>
            </w:r>
            <w:r w:rsidRPr="0096464D">
              <w:rPr>
                <w:b/>
                <w:sz w:val="22"/>
                <w:szCs w:val="22"/>
              </w:rPr>
              <w:t>работают</w:t>
            </w:r>
            <w:r w:rsidRPr="0096464D">
              <w:rPr>
                <w:sz w:val="22"/>
                <w:szCs w:val="22"/>
              </w:rPr>
              <w:t xml:space="preserve"> с величинами;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вычислительные навыки; </w:t>
            </w:r>
            <w:r w:rsidRPr="0096464D">
              <w:rPr>
                <w:b/>
                <w:sz w:val="22"/>
                <w:szCs w:val="22"/>
              </w:rPr>
              <w:t>развивают</w:t>
            </w:r>
            <w:r w:rsidRPr="0096464D">
              <w:rPr>
                <w:sz w:val="22"/>
                <w:szCs w:val="22"/>
              </w:rPr>
              <w:t xml:space="preserve"> логическое мышление.</w:t>
            </w:r>
          </w:p>
        </w:tc>
        <w:tc>
          <w:tcPr>
            <w:tcW w:w="4143" w:type="dxa"/>
          </w:tcPr>
          <w:p w14:paraId="4E1D676F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использовать переместительное и сочетательное свойства умножения при выполнении вычислений; решать задачи на встречное движение.</w:t>
            </w:r>
          </w:p>
        </w:tc>
        <w:tc>
          <w:tcPr>
            <w:tcW w:w="5006" w:type="dxa"/>
          </w:tcPr>
          <w:p w14:paraId="5915F9D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успешности.</w:t>
            </w:r>
          </w:p>
          <w:p w14:paraId="3B1DC7B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00840DA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</w:t>
            </w:r>
          </w:p>
          <w:p w14:paraId="650B91E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4465606F" w14:textId="77777777" w:rsidTr="004307A2">
        <w:trPr>
          <w:trHeight w:val="145"/>
        </w:trPr>
        <w:tc>
          <w:tcPr>
            <w:tcW w:w="851" w:type="dxa"/>
          </w:tcPr>
          <w:p w14:paraId="2068EE0F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74816E0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Что узнали. Чему научились.</w:t>
            </w:r>
            <w:r>
              <w:rPr>
                <w:sz w:val="22"/>
                <w:szCs w:val="22"/>
              </w:rPr>
              <w:t xml:space="preserve"> Подготовка к контрольной работе.</w:t>
            </w:r>
          </w:p>
        </w:tc>
        <w:tc>
          <w:tcPr>
            <w:tcW w:w="3512" w:type="dxa"/>
            <w:gridSpan w:val="2"/>
          </w:tcPr>
          <w:p w14:paraId="246694FA" w14:textId="77777777" w:rsidR="000E2F2E" w:rsidRPr="0096464D" w:rsidRDefault="000E2F2E" w:rsidP="00DF2191">
            <w:pPr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Отрабатывают</w:t>
            </w:r>
            <w:r w:rsidRPr="0096464D">
              <w:rPr>
                <w:sz w:val="22"/>
                <w:szCs w:val="22"/>
              </w:rPr>
              <w:t xml:space="preserve">  умение решать задачи на движение, </w:t>
            </w:r>
            <w:r w:rsidRPr="0096464D">
              <w:rPr>
                <w:b/>
                <w:sz w:val="22"/>
                <w:szCs w:val="22"/>
              </w:rPr>
              <w:t>работают</w:t>
            </w:r>
            <w:r w:rsidRPr="0096464D">
              <w:rPr>
                <w:sz w:val="22"/>
                <w:szCs w:val="22"/>
              </w:rPr>
              <w:t xml:space="preserve"> с величинами;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вычислительные навыки; </w:t>
            </w:r>
            <w:r w:rsidRPr="0096464D">
              <w:rPr>
                <w:b/>
                <w:sz w:val="22"/>
                <w:szCs w:val="22"/>
              </w:rPr>
              <w:t>развивают</w:t>
            </w:r>
            <w:r w:rsidRPr="0096464D">
              <w:rPr>
                <w:sz w:val="22"/>
                <w:szCs w:val="22"/>
              </w:rPr>
              <w:t xml:space="preserve"> логическое мышление.</w:t>
            </w:r>
          </w:p>
        </w:tc>
        <w:tc>
          <w:tcPr>
            <w:tcW w:w="4143" w:type="dxa"/>
          </w:tcPr>
          <w:p w14:paraId="0E6E08AD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решать задачи на встречное движение; выполнять  письменное умножение двух  чисел, оканчивающиеся нулями;</w:t>
            </w:r>
          </w:p>
        </w:tc>
        <w:tc>
          <w:tcPr>
            <w:tcW w:w="5006" w:type="dxa"/>
          </w:tcPr>
          <w:p w14:paraId="2E4F7DC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понимание</w:t>
            </w:r>
            <w:r w:rsidRPr="0096464D">
              <w:rPr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>
              <w:rPr>
                <w:iCs/>
                <w:sz w:val="22"/>
                <w:szCs w:val="22"/>
              </w:rPr>
              <w:t>умение</w:t>
            </w:r>
            <w:r w:rsidRPr="0096464D">
              <w:rPr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явлений.</w:t>
            </w:r>
          </w:p>
          <w:p w14:paraId="3A985C0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задачами.</w:t>
            </w:r>
          </w:p>
          <w:p w14:paraId="02108A7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4F9C90A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принимать участие в определении общей цели и путей её достижения.</w:t>
            </w:r>
          </w:p>
        </w:tc>
      </w:tr>
      <w:tr w:rsidR="000E2F2E" w:rsidRPr="0096464D" w14:paraId="3BF341BC" w14:textId="77777777" w:rsidTr="004307A2">
        <w:trPr>
          <w:trHeight w:val="145"/>
        </w:trPr>
        <w:tc>
          <w:tcPr>
            <w:tcW w:w="851" w:type="dxa"/>
          </w:tcPr>
          <w:p w14:paraId="00315B0B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007E6AE0" w14:textId="77777777" w:rsidR="000E2F2E" w:rsidRPr="00F33CB1" w:rsidRDefault="000E2F2E" w:rsidP="00DF2191">
            <w:pPr>
              <w:rPr>
                <w:b/>
                <w:sz w:val="22"/>
                <w:szCs w:val="22"/>
              </w:rPr>
            </w:pPr>
            <w:r w:rsidRPr="00F33CB1">
              <w:rPr>
                <w:b/>
                <w:sz w:val="22"/>
                <w:szCs w:val="22"/>
              </w:rPr>
              <w:t xml:space="preserve">Контрольная работа </w:t>
            </w:r>
            <w:r>
              <w:rPr>
                <w:b/>
                <w:sz w:val="22"/>
                <w:szCs w:val="22"/>
              </w:rPr>
              <w:t xml:space="preserve">№ 5 </w:t>
            </w:r>
            <w:r w:rsidRPr="00F33CB1">
              <w:rPr>
                <w:b/>
                <w:sz w:val="22"/>
                <w:szCs w:val="22"/>
              </w:rPr>
              <w:t>по теме «Задачи на движение. Умножение на числа, оканчивающиеся нулями».</w:t>
            </w:r>
          </w:p>
        </w:tc>
        <w:tc>
          <w:tcPr>
            <w:tcW w:w="3512" w:type="dxa"/>
            <w:gridSpan w:val="2"/>
          </w:tcPr>
          <w:p w14:paraId="0CD6B77F" w14:textId="77777777" w:rsidR="000E2F2E" w:rsidRPr="0096464D" w:rsidRDefault="000E2F2E" w:rsidP="00DF2191">
            <w:pPr>
              <w:rPr>
                <w:sz w:val="22"/>
                <w:szCs w:val="22"/>
                <w:lang w:eastAsia="en-US"/>
              </w:rPr>
            </w:pPr>
            <w:r w:rsidRPr="0096464D">
              <w:rPr>
                <w:b/>
                <w:sz w:val="22"/>
                <w:szCs w:val="22"/>
                <w:lang w:eastAsia="en-US"/>
              </w:rPr>
              <w:t>Выполняют</w:t>
            </w:r>
            <w:r w:rsidRPr="0096464D">
              <w:rPr>
                <w:sz w:val="22"/>
                <w:szCs w:val="22"/>
                <w:lang w:eastAsia="en-US"/>
              </w:rPr>
              <w:t xml:space="preserve"> контрольную работу по материалам КИМов.</w:t>
            </w:r>
          </w:p>
        </w:tc>
        <w:tc>
          <w:tcPr>
            <w:tcW w:w="4143" w:type="dxa"/>
          </w:tcPr>
          <w:p w14:paraId="244A33C1" w14:textId="77777777" w:rsidR="000E2F2E" w:rsidRPr="0096464D" w:rsidRDefault="000E2F2E" w:rsidP="00DF2191">
            <w:pPr>
              <w:ind w:left="58"/>
              <w:rPr>
                <w:sz w:val="22"/>
                <w:szCs w:val="22"/>
                <w:lang w:eastAsia="en-US"/>
              </w:rPr>
            </w:pPr>
            <w:r w:rsidRPr="0096464D">
              <w:rPr>
                <w:sz w:val="22"/>
                <w:szCs w:val="22"/>
                <w:lang w:eastAsia="en-US"/>
              </w:rPr>
              <w:t>Применять полученные знания при выполнении заданий контрольной работы.</w:t>
            </w:r>
          </w:p>
        </w:tc>
        <w:tc>
          <w:tcPr>
            <w:tcW w:w="5006" w:type="dxa"/>
          </w:tcPr>
          <w:p w14:paraId="4DB03D2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успешности; умение выполнять самостоятельную деятельность, осознание личной ответственности за её результат.</w:t>
            </w:r>
          </w:p>
          <w:p w14:paraId="7D26799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 w:rsidRPr="0096464D">
              <w:rPr>
                <w:sz w:val="22"/>
                <w:szCs w:val="22"/>
              </w:rPr>
              <w:t>владеть логическими действиями сравнения, анализа, синтеза, обобщения,</w:t>
            </w:r>
            <w:r w:rsidRPr="0096464D">
              <w:rPr>
                <w:iCs/>
                <w:sz w:val="22"/>
                <w:szCs w:val="22"/>
              </w:rPr>
              <w:t xml:space="preserve"> делать на этой основе выводы; </w:t>
            </w:r>
          </w:p>
          <w:p w14:paraId="4813D586" w14:textId="77777777" w:rsidR="000E2F2E" w:rsidRPr="0096464D" w:rsidRDefault="000E2F2E" w:rsidP="009B77D6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</w:tr>
      <w:tr w:rsidR="000E2F2E" w:rsidRPr="0096464D" w14:paraId="522B8AAA" w14:textId="77777777" w:rsidTr="004307A2">
        <w:trPr>
          <w:trHeight w:val="145"/>
        </w:trPr>
        <w:tc>
          <w:tcPr>
            <w:tcW w:w="851" w:type="dxa"/>
          </w:tcPr>
          <w:p w14:paraId="7E2D8AC8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3432116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контрольной работы. </w:t>
            </w:r>
            <w:r w:rsidRPr="0096464D">
              <w:rPr>
                <w:sz w:val="22"/>
                <w:szCs w:val="22"/>
              </w:rPr>
              <w:t>Деление числа на произведение.</w:t>
            </w:r>
          </w:p>
        </w:tc>
        <w:tc>
          <w:tcPr>
            <w:tcW w:w="3512" w:type="dxa"/>
            <w:gridSpan w:val="2"/>
          </w:tcPr>
          <w:p w14:paraId="7FD30BF6" w14:textId="77777777" w:rsidR="000E2F2E" w:rsidRDefault="000E2F2E" w:rsidP="0029673C">
            <w:pPr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</w:pPr>
            <w:r w:rsidRPr="0096464D">
              <w:rPr>
                <w:rFonts w:eastAsia="Courier New"/>
                <w:b/>
                <w:bCs/>
                <w:spacing w:val="-2"/>
                <w:sz w:val="22"/>
                <w:szCs w:val="22"/>
                <w:lang w:eastAsia="en-US" w:bidi="ru-RU"/>
              </w:rPr>
              <w:t>Анализируют</w:t>
            </w:r>
            <w:r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  <w:t xml:space="preserve"> свою работу,</w:t>
            </w:r>
          </w:p>
          <w:p w14:paraId="5E7ED141" w14:textId="77777777" w:rsidR="000E2F2E" w:rsidRPr="0096464D" w:rsidRDefault="000E2F2E" w:rsidP="0029673C">
            <w:pPr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</w:pPr>
            <w:r w:rsidRPr="0096464D">
              <w:rPr>
                <w:rFonts w:eastAsia="Courier New"/>
                <w:b/>
                <w:bCs/>
                <w:spacing w:val="-2"/>
                <w:sz w:val="22"/>
                <w:szCs w:val="22"/>
                <w:lang w:eastAsia="en-US" w:bidi="ru-RU"/>
              </w:rPr>
              <w:t>выполняют</w:t>
            </w:r>
            <w:r w:rsidRPr="0096464D"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  <w:t xml:space="preserve"> работу над ошибками.</w:t>
            </w:r>
          </w:p>
          <w:p w14:paraId="422E923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Применяют</w:t>
            </w:r>
            <w:r w:rsidRPr="0096464D">
              <w:rPr>
                <w:sz w:val="22"/>
                <w:szCs w:val="22"/>
              </w:rPr>
              <w:t xml:space="preserve"> свойство деления числа на произведение в устных и письменных вычислениях.</w:t>
            </w:r>
          </w:p>
        </w:tc>
        <w:tc>
          <w:tcPr>
            <w:tcW w:w="4143" w:type="dxa"/>
          </w:tcPr>
          <w:p w14:paraId="0FAD1005" w14:textId="77777777" w:rsidR="000E2F2E" w:rsidRPr="0096464D" w:rsidRDefault="000E2F2E" w:rsidP="00DF2191">
            <w:pPr>
              <w:ind w:left="58"/>
              <w:rPr>
                <w:rFonts w:eastAsia="Calibri"/>
                <w:sz w:val="22"/>
                <w:szCs w:val="22"/>
                <w:lang w:eastAsia="en-US"/>
              </w:rPr>
            </w:pPr>
            <w:r w:rsidRPr="0096464D">
              <w:rPr>
                <w:rFonts w:eastAsia="Calibri"/>
                <w:iCs/>
                <w:sz w:val="22"/>
                <w:szCs w:val="22"/>
                <w:lang w:eastAsia="en-US"/>
              </w:rPr>
              <w:t xml:space="preserve">Адекватно оценивать </w:t>
            </w:r>
            <w:r w:rsidRPr="0096464D">
              <w:rPr>
                <w:rFonts w:eastAsia="Calibri"/>
                <w:sz w:val="22"/>
                <w:szCs w:val="22"/>
                <w:lang w:eastAsia="en-US"/>
              </w:rPr>
              <w:t>результаты контрольной работы.</w:t>
            </w:r>
          </w:p>
          <w:p w14:paraId="7D4C4BD5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Уметь применять прием письменного умножения и деления.</w:t>
            </w:r>
          </w:p>
        </w:tc>
        <w:tc>
          <w:tcPr>
            <w:tcW w:w="5006" w:type="dxa"/>
          </w:tcPr>
          <w:p w14:paraId="7306172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сотрудничества со взрослыми и сверстниками в разных ситуациях.</w:t>
            </w:r>
          </w:p>
          <w:p w14:paraId="4BB3E94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5009DB4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</w:t>
            </w:r>
            <w:r w:rsidRPr="0096464D">
              <w:rPr>
                <w:sz w:val="22"/>
                <w:szCs w:val="22"/>
              </w:rPr>
              <w:lastRenderedPageBreak/>
              <w:t>оценивать учебные действия в соответствии с поставленной задачей и условиями её реализации.</w:t>
            </w:r>
          </w:p>
          <w:p w14:paraId="252D33D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</w:tc>
      </w:tr>
      <w:tr w:rsidR="000E2F2E" w:rsidRPr="0096464D" w14:paraId="1C8428AC" w14:textId="77777777" w:rsidTr="004307A2">
        <w:trPr>
          <w:trHeight w:val="145"/>
        </w:trPr>
        <w:tc>
          <w:tcPr>
            <w:tcW w:w="851" w:type="dxa"/>
          </w:tcPr>
          <w:p w14:paraId="6B736C61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4611B02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Деление числа на произведение.</w:t>
            </w:r>
          </w:p>
        </w:tc>
        <w:tc>
          <w:tcPr>
            <w:tcW w:w="3512" w:type="dxa"/>
            <w:gridSpan w:val="2"/>
          </w:tcPr>
          <w:p w14:paraId="2F9FF68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деление числа на произведение, </w:t>
            </w:r>
            <w:r w:rsidRPr="0096464D">
              <w:rPr>
                <w:b/>
                <w:sz w:val="22"/>
                <w:szCs w:val="22"/>
              </w:rPr>
              <w:t>проверяют</w:t>
            </w:r>
            <w:r w:rsidRPr="0096464D">
              <w:rPr>
                <w:sz w:val="22"/>
                <w:szCs w:val="22"/>
              </w:rPr>
              <w:t xml:space="preserve"> правильность выполненных вычислений. </w:t>
            </w:r>
            <w:r w:rsidRPr="0096464D">
              <w:rPr>
                <w:b/>
                <w:sz w:val="22"/>
                <w:szCs w:val="22"/>
              </w:rPr>
              <w:t xml:space="preserve">Осуществляют </w:t>
            </w:r>
            <w:r w:rsidRPr="0096464D">
              <w:rPr>
                <w:sz w:val="22"/>
                <w:szCs w:val="22"/>
              </w:rPr>
              <w:t>пошаговый контроль правильности и полноты выполнения алгоритма арифметического действия.</w:t>
            </w:r>
          </w:p>
        </w:tc>
        <w:tc>
          <w:tcPr>
            <w:tcW w:w="4143" w:type="dxa"/>
          </w:tcPr>
          <w:p w14:paraId="26C16685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Выполнять деление числа на произведение, проверять правильность выполненных вычислений.</w:t>
            </w:r>
          </w:p>
        </w:tc>
        <w:tc>
          <w:tcPr>
            <w:tcW w:w="5006" w:type="dxa"/>
          </w:tcPr>
          <w:p w14:paraId="6486CF1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22C45A5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61CB588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5111375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05556ED0" w14:textId="77777777" w:rsidTr="004307A2">
        <w:trPr>
          <w:trHeight w:val="145"/>
        </w:trPr>
        <w:tc>
          <w:tcPr>
            <w:tcW w:w="851" w:type="dxa"/>
          </w:tcPr>
          <w:p w14:paraId="151906D5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7C27E3A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Деление с остатком на 10, на 100, на 1000.</w:t>
            </w:r>
          </w:p>
        </w:tc>
        <w:tc>
          <w:tcPr>
            <w:tcW w:w="3512" w:type="dxa"/>
            <w:gridSpan w:val="2"/>
          </w:tcPr>
          <w:p w14:paraId="215497E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деление с остатком на 10, 100 и 1 000. </w:t>
            </w:r>
            <w:r w:rsidRPr="0096464D">
              <w:rPr>
                <w:b/>
                <w:sz w:val="22"/>
                <w:szCs w:val="22"/>
              </w:rPr>
              <w:t>Прогнозируют</w:t>
            </w:r>
            <w:r w:rsidRPr="0096464D">
              <w:rPr>
                <w:sz w:val="22"/>
                <w:szCs w:val="22"/>
              </w:rPr>
              <w:t xml:space="preserve"> результат вычисления. </w:t>
            </w:r>
            <w:r w:rsidRPr="0096464D">
              <w:rPr>
                <w:b/>
                <w:sz w:val="22"/>
                <w:szCs w:val="22"/>
              </w:rPr>
              <w:t>Используют</w:t>
            </w:r>
            <w:r w:rsidRPr="0096464D">
              <w:rPr>
                <w:sz w:val="22"/>
                <w:szCs w:val="22"/>
              </w:rPr>
              <w:t xml:space="preserve"> различные приемы проверки правильности вычисления результата действия.</w:t>
            </w:r>
          </w:p>
        </w:tc>
        <w:tc>
          <w:tcPr>
            <w:tcW w:w="4143" w:type="dxa"/>
          </w:tcPr>
          <w:p w14:paraId="4554D2BC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Умение решать текстовые задачи арифметическим способом. Уметь выполнять деление с остатком в пределах 100.</w:t>
            </w:r>
          </w:p>
        </w:tc>
        <w:tc>
          <w:tcPr>
            <w:tcW w:w="5006" w:type="dxa"/>
          </w:tcPr>
          <w:p w14:paraId="6225514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 </w:t>
            </w: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ab/>
            </w:r>
            <w:r>
              <w:rPr>
                <w:rFonts w:eastAsia="Calibri"/>
                <w:bCs/>
                <w:iCs/>
                <w:sz w:val="22"/>
                <w:szCs w:val="22"/>
              </w:rPr>
              <w:t>понимание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>
              <w:rPr>
                <w:rFonts w:eastAsia="Calibri"/>
                <w:bCs/>
                <w:iCs/>
                <w:sz w:val="22"/>
                <w:szCs w:val="22"/>
              </w:rPr>
              <w:t>умение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явлений;</w:t>
            </w:r>
          </w:p>
          <w:p w14:paraId="4CAB3E7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 xml:space="preserve">Познавательные: </w:t>
            </w: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ab/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>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рассуждений;</w:t>
            </w:r>
          </w:p>
          <w:p w14:paraId="608783B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воспринимать и понимать причины успеха/неуспеха в учебной деятельности, конструктивно действовать даже в ситуациях неуспеха.</w:t>
            </w:r>
          </w:p>
          <w:p w14:paraId="49D4D75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06EFA597" w14:textId="77777777" w:rsidTr="004307A2">
        <w:trPr>
          <w:trHeight w:val="145"/>
        </w:trPr>
        <w:tc>
          <w:tcPr>
            <w:tcW w:w="851" w:type="dxa"/>
          </w:tcPr>
          <w:p w14:paraId="3988C501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4EFA8DF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Задачи на нахождение четвертого пропорционального, решаемые способом отношений.</w:t>
            </w:r>
          </w:p>
        </w:tc>
        <w:tc>
          <w:tcPr>
            <w:tcW w:w="3512" w:type="dxa"/>
            <w:gridSpan w:val="2"/>
          </w:tcPr>
          <w:p w14:paraId="7D25AF1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 xml:space="preserve">Составляют </w:t>
            </w:r>
            <w:r w:rsidRPr="0096464D">
              <w:rPr>
                <w:sz w:val="22"/>
                <w:szCs w:val="22"/>
              </w:rPr>
              <w:t xml:space="preserve">и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обратные текстовые задачи на нахождение четвертого пропорционального арифметическим способом. </w:t>
            </w:r>
            <w:r w:rsidRPr="0096464D">
              <w:rPr>
                <w:b/>
                <w:sz w:val="22"/>
                <w:szCs w:val="22"/>
              </w:rPr>
              <w:t>Выбирают</w:t>
            </w:r>
            <w:r w:rsidRPr="0096464D">
              <w:rPr>
                <w:sz w:val="22"/>
                <w:szCs w:val="22"/>
              </w:rPr>
              <w:t xml:space="preserve"> наиболее целесообразный способ решения текстовой задачи. </w:t>
            </w:r>
            <w:r w:rsidRPr="0096464D">
              <w:rPr>
                <w:b/>
                <w:sz w:val="22"/>
                <w:szCs w:val="22"/>
              </w:rPr>
              <w:t>Объясняют</w:t>
            </w:r>
            <w:r w:rsidRPr="0096464D">
              <w:rPr>
                <w:sz w:val="22"/>
                <w:szCs w:val="22"/>
              </w:rPr>
              <w:t xml:space="preserve"> выбор арифметических действий для решения.</w:t>
            </w:r>
          </w:p>
        </w:tc>
        <w:tc>
          <w:tcPr>
            <w:tcW w:w="4143" w:type="dxa"/>
          </w:tcPr>
          <w:p w14:paraId="29BC2968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Умение решать текстовые задачи арифметическим способом. Уметь выполнять деление с остатком в пределах 100.</w:t>
            </w:r>
          </w:p>
        </w:tc>
        <w:tc>
          <w:tcPr>
            <w:tcW w:w="5006" w:type="dxa"/>
          </w:tcPr>
          <w:p w14:paraId="328D390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</w:t>
            </w:r>
          </w:p>
          <w:p w14:paraId="6ED2590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задачами.</w:t>
            </w:r>
          </w:p>
          <w:p w14:paraId="16AE28F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деятельности.</w:t>
            </w:r>
          </w:p>
          <w:p w14:paraId="3265D02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признавать возможность существования различных точек зрения.</w:t>
            </w:r>
          </w:p>
        </w:tc>
      </w:tr>
      <w:tr w:rsidR="000E2F2E" w:rsidRPr="0096464D" w14:paraId="064D71BA" w14:textId="77777777" w:rsidTr="004307A2">
        <w:trPr>
          <w:trHeight w:val="145"/>
        </w:trPr>
        <w:tc>
          <w:tcPr>
            <w:tcW w:w="851" w:type="dxa"/>
          </w:tcPr>
          <w:p w14:paraId="32B04C87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30749323" w14:textId="77777777" w:rsidR="000E2F2E" w:rsidRPr="0096464D" w:rsidRDefault="000E2F2E" w:rsidP="004B1A85">
            <w:pPr>
              <w:jc w:val="left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Письменное деление на число, оканчиваю</w:t>
            </w:r>
            <w:r w:rsidR="004B1A85">
              <w:rPr>
                <w:sz w:val="22"/>
                <w:szCs w:val="22"/>
              </w:rPr>
              <w:t>-</w:t>
            </w:r>
            <w:r w:rsidRPr="0096464D">
              <w:rPr>
                <w:sz w:val="22"/>
                <w:szCs w:val="22"/>
              </w:rPr>
              <w:t>щееся нулями.</w:t>
            </w:r>
          </w:p>
        </w:tc>
        <w:tc>
          <w:tcPr>
            <w:tcW w:w="3512" w:type="dxa"/>
            <w:gridSpan w:val="2"/>
          </w:tcPr>
          <w:p w14:paraId="033D731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Изучают</w:t>
            </w:r>
            <w:r w:rsidRPr="0096464D">
              <w:rPr>
                <w:sz w:val="22"/>
                <w:szCs w:val="22"/>
              </w:rPr>
              <w:t xml:space="preserve"> письменные приемы деления на числа, оканчивающиеся нулями, при однозначном частном; </w:t>
            </w:r>
            <w:r w:rsidRPr="0096464D">
              <w:rPr>
                <w:b/>
                <w:sz w:val="22"/>
                <w:szCs w:val="22"/>
              </w:rPr>
              <w:t>развивают</w:t>
            </w:r>
            <w:r w:rsidRPr="0096464D">
              <w:rPr>
                <w:sz w:val="22"/>
                <w:szCs w:val="22"/>
              </w:rPr>
              <w:t xml:space="preserve"> умение решать задачи изученных видов.</w:t>
            </w:r>
          </w:p>
        </w:tc>
        <w:tc>
          <w:tcPr>
            <w:tcW w:w="4143" w:type="dxa"/>
          </w:tcPr>
          <w:p w14:paraId="677611B9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письменное деление на числа, оканчивающиеся нулями; решать задачи на нахождение четвертого пропорционального.</w:t>
            </w:r>
          </w:p>
        </w:tc>
        <w:tc>
          <w:tcPr>
            <w:tcW w:w="5006" w:type="dxa"/>
          </w:tcPr>
          <w:p w14:paraId="3792DF8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сотрудничества со взрослыми и сверстниками в разных ситуациях.</w:t>
            </w:r>
          </w:p>
          <w:p w14:paraId="1895BEB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43C264A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139CED6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96464D">
              <w:rPr>
                <w:rFonts w:eastAsiaTheme="minorHAnsi"/>
                <w:sz w:val="22"/>
                <w:szCs w:val="22"/>
                <w:lang w:eastAsia="en-US"/>
              </w:rPr>
              <w:t>принимать участие в работе в паре использовать речевые средства в ходе решения учебных задач.</w:t>
            </w:r>
          </w:p>
        </w:tc>
      </w:tr>
      <w:tr w:rsidR="000E2F2E" w:rsidRPr="0096464D" w14:paraId="6A6EFA1C" w14:textId="77777777" w:rsidTr="004307A2">
        <w:trPr>
          <w:trHeight w:val="145"/>
        </w:trPr>
        <w:tc>
          <w:tcPr>
            <w:tcW w:w="851" w:type="dxa"/>
          </w:tcPr>
          <w:p w14:paraId="64109B19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6C1B0690" w14:textId="77777777" w:rsidR="000E2F2E" w:rsidRPr="0096464D" w:rsidRDefault="000E2F2E" w:rsidP="004B1A85">
            <w:pPr>
              <w:jc w:val="left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Письменное деление на число, оканчиваю</w:t>
            </w:r>
            <w:r w:rsidR="004B1A85">
              <w:rPr>
                <w:sz w:val="22"/>
                <w:szCs w:val="22"/>
              </w:rPr>
              <w:t>-</w:t>
            </w:r>
            <w:r w:rsidRPr="0096464D">
              <w:rPr>
                <w:sz w:val="22"/>
                <w:szCs w:val="22"/>
              </w:rPr>
              <w:t>щееся нулями.</w:t>
            </w:r>
          </w:p>
        </w:tc>
        <w:tc>
          <w:tcPr>
            <w:tcW w:w="3512" w:type="dxa"/>
            <w:gridSpan w:val="2"/>
          </w:tcPr>
          <w:p w14:paraId="63D7C58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Изучают</w:t>
            </w:r>
            <w:r w:rsidRPr="0096464D">
              <w:rPr>
                <w:sz w:val="22"/>
                <w:szCs w:val="22"/>
              </w:rPr>
              <w:t xml:space="preserve"> письменные приемы деления на числа, оканчивающиеся нулями, когда в частном две цифры; </w:t>
            </w:r>
            <w:r w:rsidRPr="0096464D">
              <w:rPr>
                <w:b/>
                <w:sz w:val="22"/>
                <w:szCs w:val="22"/>
              </w:rPr>
              <w:t>отрабатывают</w:t>
            </w:r>
            <w:r w:rsidRPr="0096464D">
              <w:rPr>
                <w:sz w:val="22"/>
                <w:szCs w:val="22"/>
              </w:rPr>
              <w:t xml:space="preserve"> вычислительные навыки, умение решать задач.</w:t>
            </w:r>
          </w:p>
        </w:tc>
        <w:tc>
          <w:tcPr>
            <w:tcW w:w="4143" w:type="dxa"/>
          </w:tcPr>
          <w:p w14:paraId="67C10E86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письменное деление на числа, оканчивающиеся нулями; решать задачи изученных видов.</w:t>
            </w:r>
          </w:p>
        </w:tc>
        <w:tc>
          <w:tcPr>
            <w:tcW w:w="5006" w:type="dxa"/>
          </w:tcPr>
          <w:p w14:paraId="7457260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4E5A1A2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базовыми предметными понятиями  и межпредметными понятиями, отражающими существенные связи и отношения между объектами и процессами</w:t>
            </w:r>
          </w:p>
          <w:p w14:paraId="71AB2F8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воспринимать и понимать причины успеха/неуспеха в учебной деятельности.</w:t>
            </w:r>
          </w:p>
          <w:p w14:paraId="4F4A24B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ситуациях.</w:t>
            </w:r>
          </w:p>
        </w:tc>
      </w:tr>
      <w:tr w:rsidR="000E2F2E" w:rsidRPr="0096464D" w14:paraId="02846734" w14:textId="77777777" w:rsidTr="004307A2">
        <w:trPr>
          <w:trHeight w:val="145"/>
        </w:trPr>
        <w:tc>
          <w:tcPr>
            <w:tcW w:w="851" w:type="dxa"/>
          </w:tcPr>
          <w:p w14:paraId="3E7DF384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00F3E5A6" w14:textId="77777777" w:rsidR="000E2F2E" w:rsidRPr="0096464D" w:rsidRDefault="000E2F2E" w:rsidP="004B1A85">
            <w:pPr>
              <w:jc w:val="left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Письменное деление на число, оканчиваю</w:t>
            </w:r>
            <w:r w:rsidR="004B1A85">
              <w:rPr>
                <w:sz w:val="22"/>
                <w:szCs w:val="22"/>
              </w:rPr>
              <w:t>-</w:t>
            </w:r>
            <w:r w:rsidRPr="0096464D">
              <w:rPr>
                <w:sz w:val="22"/>
                <w:szCs w:val="22"/>
              </w:rPr>
              <w:t>щееся нулями.</w:t>
            </w:r>
          </w:p>
        </w:tc>
        <w:tc>
          <w:tcPr>
            <w:tcW w:w="3512" w:type="dxa"/>
            <w:gridSpan w:val="2"/>
          </w:tcPr>
          <w:p w14:paraId="27BDCAD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Изучают</w:t>
            </w:r>
            <w:r w:rsidRPr="0096464D">
              <w:rPr>
                <w:sz w:val="22"/>
                <w:szCs w:val="22"/>
              </w:rPr>
              <w:t xml:space="preserve"> приемы деления на числа, оканчивающиеся нулями, когда в частном есть нули;</w:t>
            </w:r>
            <w:r w:rsidRPr="0096464D">
              <w:rPr>
                <w:b/>
                <w:sz w:val="22"/>
                <w:szCs w:val="22"/>
              </w:rPr>
              <w:t xml:space="preserve"> отрабатывают </w:t>
            </w:r>
            <w:r w:rsidRPr="0096464D">
              <w:rPr>
                <w:sz w:val="22"/>
                <w:szCs w:val="22"/>
              </w:rPr>
              <w:t xml:space="preserve">вычислительные </w:t>
            </w:r>
            <w:r w:rsidRPr="0096464D">
              <w:rPr>
                <w:sz w:val="22"/>
                <w:szCs w:val="22"/>
              </w:rPr>
              <w:lastRenderedPageBreak/>
              <w:t>навыки, умение решать задачи.</w:t>
            </w:r>
          </w:p>
        </w:tc>
        <w:tc>
          <w:tcPr>
            <w:tcW w:w="4143" w:type="dxa"/>
          </w:tcPr>
          <w:p w14:paraId="371BD3DB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lastRenderedPageBreak/>
              <w:t>Научатся выполнять письменное деление на числа, оканчивающиеся нулями; решать задачи изученных видов.</w:t>
            </w:r>
          </w:p>
        </w:tc>
        <w:tc>
          <w:tcPr>
            <w:tcW w:w="5006" w:type="dxa"/>
          </w:tcPr>
          <w:p w14:paraId="419B428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мотивы учебной деятельности и личностного смысла учения.</w:t>
            </w:r>
          </w:p>
          <w:p w14:paraId="7C54F00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</w:t>
            </w:r>
            <w:r w:rsidRPr="0096464D">
              <w:rPr>
                <w:sz w:val="22"/>
                <w:szCs w:val="22"/>
              </w:rPr>
              <w:lastRenderedPageBreak/>
              <w:t>соответствии с поставленными целями и задачами;</w:t>
            </w:r>
          </w:p>
          <w:p w14:paraId="6189A12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77F80FD5" w14:textId="77777777" w:rsidR="000E2F2E" w:rsidRPr="0096464D" w:rsidRDefault="000E2F2E" w:rsidP="00DF2191">
            <w:pPr>
              <w:rPr>
                <w:rFonts w:eastAsia="Calibri"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>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1469111E" w14:textId="77777777" w:rsidTr="004307A2">
        <w:trPr>
          <w:trHeight w:val="145"/>
        </w:trPr>
        <w:tc>
          <w:tcPr>
            <w:tcW w:w="851" w:type="dxa"/>
          </w:tcPr>
          <w:p w14:paraId="2C77DD14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0D692209" w14:textId="77777777" w:rsidR="000E2F2E" w:rsidRPr="0096464D" w:rsidRDefault="000E2F2E" w:rsidP="004B1A85">
            <w:pPr>
              <w:jc w:val="left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Письменное деление на число, оканчиваю</w:t>
            </w:r>
            <w:r w:rsidR="004B1A85">
              <w:rPr>
                <w:sz w:val="22"/>
                <w:szCs w:val="22"/>
              </w:rPr>
              <w:t>-</w:t>
            </w:r>
            <w:r w:rsidRPr="0096464D">
              <w:rPr>
                <w:sz w:val="22"/>
                <w:szCs w:val="22"/>
              </w:rPr>
              <w:t>щееся нулями.</w:t>
            </w:r>
          </w:p>
        </w:tc>
        <w:tc>
          <w:tcPr>
            <w:tcW w:w="3512" w:type="dxa"/>
            <w:gridSpan w:val="2"/>
          </w:tcPr>
          <w:p w14:paraId="154B6E9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письменное деление на числа, оканчивающиеся нулями;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вычислительные навыки, умение решать задачи.</w:t>
            </w:r>
          </w:p>
        </w:tc>
        <w:tc>
          <w:tcPr>
            <w:tcW w:w="4143" w:type="dxa"/>
          </w:tcPr>
          <w:p w14:paraId="09DF517C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письменное деление на числа, оканчивающиеся нулями; решать задачи изученных видов.</w:t>
            </w:r>
          </w:p>
        </w:tc>
        <w:tc>
          <w:tcPr>
            <w:tcW w:w="5006" w:type="dxa"/>
          </w:tcPr>
          <w:p w14:paraId="5745AA5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26A55A9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30925F6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7A61C90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2AF68A41" w14:textId="77777777" w:rsidTr="004307A2">
        <w:trPr>
          <w:trHeight w:val="145"/>
        </w:trPr>
        <w:tc>
          <w:tcPr>
            <w:tcW w:w="851" w:type="dxa"/>
          </w:tcPr>
          <w:p w14:paraId="1DC27927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48AE8B0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Задачи на движение в противоположных направлениях.</w:t>
            </w:r>
          </w:p>
        </w:tc>
        <w:tc>
          <w:tcPr>
            <w:tcW w:w="3512" w:type="dxa"/>
            <w:gridSpan w:val="2"/>
          </w:tcPr>
          <w:p w14:paraId="6B1999A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на противоположное движение арифметическим способом на нахождение скорости, времени, расстояния, </w:t>
            </w:r>
            <w:r w:rsidRPr="0096464D">
              <w:rPr>
                <w:b/>
                <w:sz w:val="22"/>
                <w:szCs w:val="22"/>
              </w:rPr>
              <w:t>проверяют</w:t>
            </w:r>
            <w:r w:rsidRPr="0096464D">
              <w:rPr>
                <w:sz w:val="22"/>
                <w:szCs w:val="22"/>
              </w:rPr>
              <w:t xml:space="preserve"> правильность выполненных вычислений. </w:t>
            </w:r>
            <w:r w:rsidRPr="0096464D">
              <w:rPr>
                <w:b/>
                <w:sz w:val="22"/>
                <w:szCs w:val="22"/>
              </w:rPr>
              <w:t xml:space="preserve">Контролируют, </w:t>
            </w:r>
            <w:r w:rsidRPr="0096464D">
              <w:rPr>
                <w:b/>
                <w:bCs/>
                <w:sz w:val="22"/>
                <w:szCs w:val="22"/>
              </w:rPr>
              <w:t>обнаруживают</w:t>
            </w:r>
            <w:r w:rsidRPr="0096464D">
              <w:rPr>
                <w:sz w:val="22"/>
                <w:szCs w:val="22"/>
              </w:rPr>
              <w:t xml:space="preserve"> и </w:t>
            </w:r>
            <w:r w:rsidRPr="0096464D">
              <w:rPr>
                <w:b/>
                <w:sz w:val="22"/>
                <w:szCs w:val="22"/>
              </w:rPr>
              <w:t>устраняют</w:t>
            </w:r>
            <w:r w:rsidRPr="0096464D">
              <w:rPr>
                <w:b/>
                <w:bCs/>
                <w:sz w:val="22"/>
                <w:szCs w:val="22"/>
              </w:rPr>
              <w:t xml:space="preserve"> </w:t>
            </w:r>
            <w:r w:rsidRPr="0096464D">
              <w:rPr>
                <w:sz w:val="22"/>
                <w:szCs w:val="22"/>
              </w:rPr>
              <w:t xml:space="preserve">ошибки логического (в ходе решения) и арифметического (в вычислении) характера. </w:t>
            </w:r>
            <w:r w:rsidRPr="0096464D">
              <w:rPr>
                <w:b/>
                <w:sz w:val="22"/>
                <w:szCs w:val="22"/>
              </w:rPr>
              <w:t>Наблюдают</w:t>
            </w:r>
            <w:r w:rsidRPr="0096464D">
              <w:rPr>
                <w:sz w:val="22"/>
                <w:szCs w:val="22"/>
              </w:rPr>
              <w:t xml:space="preserve"> за изменением  решения задачи при изменении ее </w:t>
            </w:r>
            <w:r w:rsidRPr="0096464D">
              <w:rPr>
                <w:sz w:val="22"/>
                <w:szCs w:val="22"/>
              </w:rPr>
              <w:lastRenderedPageBreak/>
              <w:t>условия (вопроса)</w:t>
            </w:r>
          </w:p>
        </w:tc>
        <w:tc>
          <w:tcPr>
            <w:tcW w:w="4143" w:type="dxa"/>
          </w:tcPr>
          <w:p w14:paraId="5027DE3A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lastRenderedPageBreak/>
              <w:t xml:space="preserve"> Умение решать текстовые задачи на движение в противоположных направлениях.</w:t>
            </w:r>
          </w:p>
        </w:tc>
        <w:tc>
          <w:tcPr>
            <w:tcW w:w="5006" w:type="dxa"/>
          </w:tcPr>
          <w:p w14:paraId="2485330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2502A8B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  <w:p w14:paraId="720E8DC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3360FDD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</w:t>
            </w:r>
          </w:p>
        </w:tc>
      </w:tr>
      <w:tr w:rsidR="000E2F2E" w:rsidRPr="0096464D" w14:paraId="08EC1932" w14:textId="77777777" w:rsidTr="004307A2">
        <w:trPr>
          <w:trHeight w:val="145"/>
        </w:trPr>
        <w:tc>
          <w:tcPr>
            <w:tcW w:w="851" w:type="dxa"/>
          </w:tcPr>
          <w:p w14:paraId="4F22AA17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7FE4235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Задачи на движение в противоположных направлениях.</w:t>
            </w:r>
          </w:p>
        </w:tc>
        <w:tc>
          <w:tcPr>
            <w:tcW w:w="3512" w:type="dxa"/>
            <w:gridSpan w:val="2"/>
          </w:tcPr>
          <w:p w14:paraId="6E2C015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задачи на движение в противоположных направлениях;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вычислительные навыки.</w:t>
            </w:r>
          </w:p>
        </w:tc>
        <w:tc>
          <w:tcPr>
            <w:tcW w:w="4143" w:type="dxa"/>
          </w:tcPr>
          <w:p w14:paraId="293D414D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моделировать с помощью чертежей и решать задачи на движение в противоположных направлениях; составлять и решать обратные задачи; определять порядок действий в сложных выражениях.</w:t>
            </w:r>
          </w:p>
        </w:tc>
        <w:tc>
          <w:tcPr>
            <w:tcW w:w="5006" w:type="dxa"/>
          </w:tcPr>
          <w:p w14:paraId="2DFEEBD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сотрудничества со взрослыми и сверстниками в разных ситуациях,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не создавать конфликтов и находить выходы из спорных ситуаций.</w:t>
            </w:r>
          </w:p>
          <w:p w14:paraId="27AA217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представлять информацию в знаково-символической или графической форме.</w:t>
            </w:r>
          </w:p>
          <w:p w14:paraId="44D1EEC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44C306E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признавать возможность существования различных точек зрения.</w:t>
            </w:r>
          </w:p>
        </w:tc>
      </w:tr>
      <w:tr w:rsidR="000E2F2E" w:rsidRPr="0096464D" w14:paraId="6ED6DFE6" w14:textId="77777777" w:rsidTr="004307A2">
        <w:trPr>
          <w:trHeight w:val="145"/>
        </w:trPr>
        <w:tc>
          <w:tcPr>
            <w:tcW w:w="851" w:type="dxa"/>
          </w:tcPr>
          <w:p w14:paraId="648F47C3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67C0F14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Что узнали. Чему научились. Знакомство с проектом «Составляем сборник математических задач и заданий».</w:t>
            </w:r>
          </w:p>
        </w:tc>
        <w:tc>
          <w:tcPr>
            <w:tcW w:w="3512" w:type="dxa"/>
            <w:gridSpan w:val="2"/>
          </w:tcPr>
          <w:p w14:paraId="6FF64BF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 xml:space="preserve">Отрабатывают </w:t>
            </w:r>
            <w:r w:rsidRPr="0096464D">
              <w:rPr>
                <w:sz w:val="22"/>
                <w:szCs w:val="22"/>
              </w:rPr>
              <w:t xml:space="preserve">вычислительные приемы умножения и деления на числа, оканчивающиеся нулями;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решать задачи; </w:t>
            </w:r>
            <w:r w:rsidRPr="0096464D">
              <w:rPr>
                <w:b/>
                <w:sz w:val="22"/>
                <w:szCs w:val="22"/>
              </w:rPr>
              <w:t>знакомятся</w:t>
            </w:r>
            <w:r w:rsidRPr="0096464D">
              <w:rPr>
                <w:sz w:val="22"/>
                <w:szCs w:val="22"/>
              </w:rPr>
              <w:t xml:space="preserve"> с проектом «Составляем сборник математических задач и заданий».</w:t>
            </w:r>
          </w:p>
        </w:tc>
        <w:tc>
          <w:tcPr>
            <w:tcW w:w="4143" w:type="dxa"/>
          </w:tcPr>
          <w:p w14:paraId="56CE6FD8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умножение и деление на числа, оканчивающиеся нулями; моделировать с помощью схематических чертежей и решать задачи на движение в противоположных направлениях; составлять и решать обратные задачи; выполнять преобразования единиц измерения, выполнять задания творческого характера.</w:t>
            </w:r>
          </w:p>
        </w:tc>
        <w:tc>
          <w:tcPr>
            <w:tcW w:w="5006" w:type="dxa"/>
          </w:tcPr>
          <w:p w14:paraId="48A5953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понимание</w:t>
            </w:r>
            <w:r w:rsidRPr="0096464D">
              <w:rPr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>
              <w:rPr>
                <w:iCs/>
                <w:sz w:val="22"/>
                <w:szCs w:val="22"/>
              </w:rPr>
              <w:t>умение</w:t>
            </w:r>
            <w:r w:rsidRPr="0096464D">
              <w:rPr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явлений.</w:t>
            </w:r>
          </w:p>
          <w:p w14:paraId="1359964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задачами.</w:t>
            </w:r>
          </w:p>
          <w:p w14:paraId="6EE7DA7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iCs/>
                <w:sz w:val="22"/>
                <w:szCs w:val="22"/>
              </w:rPr>
              <w:t>находить несколько способов действий при решении учебной задачи, оценивать их и выбирать наиболее рациональный</w:t>
            </w:r>
            <w:r w:rsidRPr="0096464D">
              <w:rPr>
                <w:sz w:val="22"/>
                <w:szCs w:val="22"/>
              </w:rPr>
              <w:t>.</w:t>
            </w:r>
          </w:p>
          <w:p w14:paraId="4FB506E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принимать участие в определении общей цели и путей её достижения; уметь договариваться о распределении функций и ролей в совместной деятельности.</w:t>
            </w:r>
          </w:p>
        </w:tc>
      </w:tr>
      <w:tr w:rsidR="000E2F2E" w:rsidRPr="0096464D" w14:paraId="2D18C6DC" w14:textId="77777777" w:rsidTr="004307A2">
        <w:trPr>
          <w:trHeight w:val="145"/>
        </w:trPr>
        <w:tc>
          <w:tcPr>
            <w:tcW w:w="851" w:type="dxa"/>
          </w:tcPr>
          <w:p w14:paraId="445870CB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0FEBE780" w14:textId="77777777" w:rsidR="000E2F2E" w:rsidRPr="0096464D" w:rsidRDefault="000E2F2E" w:rsidP="004B1A85">
            <w:pPr>
              <w:jc w:val="left"/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Проверочная работа по теме «Письмен</w:t>
            </w:r>
            <w:r w:rsidR="004B1A85">
              <w:rPr>
                <w:b/>
                <w:sz w:val="22"/>
                <w:szCs w:val="22"/>
              </w:rPr>
              <w:t>-</w:t>
            </w:r>
            <w:r w:rsidRPr="0096464D">
              <w:rPr>
                <w:b/>
                <w:sz w:val="22"/>
                <w:szCs w:val="22"/>
              </w:rPr>
              <w:t>ное деление на число, оканчиваю</w:t>
            </w:r>
            <w:r w:rsidR="004B1A85">
              <w:rPr>
                <w:b/>
                <w:sz w:val="22"/>
                <w:szCs w:val="22"/>
              </w:rPr>
              <w:t>-</w:t>
            </w:r>
            <w:r w:rsidRPr="0096464D">
              <w:rPr>
                <w:b/>
                <w:sz w:val="22"/>
                <w:szCs w:val="22"/>
              </w:rPr>
              <w:t>щееся нулями. Решение задач».</w:t>
            </w:r>
          </w:p>
        </w:tc>
        <w:tc>
          <w:tcPr>
            <w:tcW w:w="3512" w:type="dxa"/>
            <w:gridSpan w:val="2"/>
          </w:tcPr>
          <w:p w14:paraId="681CE57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Проверяют</w:t>
            </w:r>
            <w:r w:rsidRPr="0096464D">
              <w:rPr>
                <w:sz w:val="22"/>
                <w:szCs w:val="22"/>
              </w:rPr>
              <w:t xml:space="preserve"> знания и навыки по теме «Письменное деление на число, оканчивающееся нулями. Решение задач».</w:t>
            </w:r>
          </w:p>
        </w:tc>
        <w:tc>
          <w:tcPr>
            <w:tcW w:w="4143" w:type="dxa"/>
          </w:tcPr>
          <w:p w14:paraId="379C5A34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работать самостоятельно; выполнять мыслительные операции анализа и синтеза, делать заключения; контролировать свою работу и ее результат.</w:t>
            </w:r>
          </w:p>
        </w:tc>
        <w:tc>
          <w:tcPr>
            <w:tcW w:w="5006" w:type="dxa"/>
          </w:tcPr>
          <w:p w14:paraId="043D516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успешности; умение выполнять самостоятельную деятельность, осознание личной ответственности за её результат.</w:t>
            </w:r>
          </w:p>
          <w:p w14:paraId="3F68FEC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 w:rsidRPr="0096464D">
              <w:rPr>
                <w:sz w:val="22"/>
                <w:szCs w:val="22"/>
              </w:rPr>
              <w:t>владеть логическими действиями сравнения, анализа, синтеза, обобщения,</w:t>
            </w:r>
            <w:r w:rsidRPr="0096464D">
              <w:rPr>
                <w:iCs/>
                <w:sz w:val="22"/>
                <w:szCs w:val="22"/>
              </w:rPr>
              <w:t xml:space="preserve"> делать на этой основе выводы; </w:t>
            </w:r>
          </w:p>
          <w:p w14:paraId="3A03567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</w:t>
            </w:r>
            <w:r w:rsidRPr="0096464D">
              <w:rPr>
                <w:sz w:val="22"/>
                <w:szCs w:val="22"/>
              </w:rPr>
              <w:lastRenderedPageBreak/>
              <w:t>оценивать учебные действия в соответствии с поставленной задачей и условиями её реализации.</w:t>
            </w:r>
          </w:p>
        </w:tc>
      </w:tr>
      <w:tr w:rsidR="000E2F2E" w:rsidRPr="0096464D" w14:paraId="0D494C17" w14:textId="77777777" w:rsidTr="004307A2">
        <w:trPr>
          <w:trHeight w:val="145"/>
        </w:trPr>
        <w:tc>
          <w:tcPr>
            <w:tcW w:w="851" w:type="dxa"/>
          </w:tcPr>
          <w:p w14:paraId="2A919F2B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2F9405C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Умножение числа на сумму.</w:t>
            </w:r>
          </w:p>
        </w:tc>
        <w:tc>
          <w:tcPr>
            <w:tcW w:w="3512" w:type="dxa"/>
            <w:gridSpan w:val="2"/>
          </w:tcPr>
          <w:p w14:paraId="5CAE258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Применяют</w:t>
            </w:r>
            <w:r w:rsidRPr="0096464D">
              <w:rPr>
                <w:sz w:val="22"/>
                <w:szCs w:val="22"/>
              </w:rPr>
              <w:t xml:space="preserve"> правило умножения числа на сумму. </w:t>
            </w: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письменные вычисления (умножение и деление многозначных чисел на однозначное число), </w:t>
            </w:r>
            <w:r w:rsidRPr="0096464D">
              <w:rPr>
                <w:b/>
                <w:sz w:val="22"/>
                <w:szCs w:val="22"/>
              </w:rPr>
              <w:t>проверяют</w:t>
            </w:r>
            <w:r w:rsidRPr="0096464D">
              <w:rPr>
                <w:sz w:val="22"/>
                <w:szCs w:val="22"/>
              </w:rPr>
              <w:t xml:space="preserve"> правильность выполненных вычислений.</w:t>
            </w:r>
          </w:p>
        </w:tc>
        <w:tc>
          <w:tcPr>
            <w:tcW w:w="4143" w:type="dxa"/>
          </w:tcPr>
          <w:p w14:paraId="1FE30A35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Знать правило умножения числа на сумму. Уметь применять прием письменного умножения и деления.</w:t>
            </w:r>
          </w:p>
          <w:p w14:paraId="640B5C62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</w:p>
        </w:tc>
        <w:tc>
          <w:tcPr>
            <w:tcW w:w="5006" w:type="dxa"/>
          </w:tcPr>
          <w:p w14:paraId="22E4003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положительное отношение к урокам математики, к обучению, к школе</w:t>
            </w:r>
          </w:p>
          <w:p w14:paraId="1FE9AF1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  <w:p w14:paraId="62EF3FD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0F716C0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30798F43" w14:textId="77777777" w:rsidTr="004307A2">
        <w:trPr>
          <w:trHeight w:val="145"/>
        </w:trPr>
        <w:tc>
          <w:tcPr>
            <w:tcW w:w="851" w:type="dxa"/>
          </w:tcPr>
          <w:p w14:paraId="4FF8CD25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16E2E68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Устные приемы умножения вида 12*15, 40*32.</w:t>
            </w:r>
          </w:p>
        </w:tc>
        <w:tc>
          <w:tcPr>
            <w:tcW w:w="3512" w:type="dxa"/>
            <w:gridSpan w:val="2"/>
          </w:tcPr>
          <w:p w14:paraId="19B2739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 xml:space="preserve">Выполняют </w:t>
            </w:r>
            <w:r w:rsidRPr="0096464D">
              <w:rPr>
                <w:sz w:val="22"/>
                <w:szCs w:val="22"/>
              </w:rPr>
              <w:t xml:space="preserve">письменное умножение на двузначное число;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арифметическим способом. </w:t>
            </w:r>
            <w:r w:rsidRPr="0096464D">
              <w:rPr>
                <w:b/>
                <w:sz w:val="22"/>
                <w:szCs w:val="22"/>
              </w:rPr>
              <w:t>Контролируют</w:t>
            </w:r>
            <w:r w:rsidRPr="0096464D">
              <w:rPr>
                <w:sz w:val="22"/>
                <w:szCs w:val="22"/>
              </w:rPr>
              <w:t xml:space="preserve"> правильность и полноту выполнения алгоритма арифметического действия.</w:t>
            </w:r>
          </w:p>
        </w:tc>
        <w:tc>
          <w:tcPr>
            <w:tcW w:w="4143" w:type="dxa"/>
          </w:tcPr>
          <w:p w14:paraId="6E09BB60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Знать правило умножения числа на сумму. Уметь применять прием письменного умножения и деления.</w:t>
            </w:r>
          </w:p>
        </w:tc>
        <w:tc>
          <w:tcPr>
            <w:tcW w:w="5006" w:type="dxa"/>
          </w:tcPr>
          <w:p w14:paraId="0666495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учебному материалу, к овладению новыми способами познания.</w:t>
            </w:r>
          </w:p>
          <w:p w14:paraId="1D174A3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базовыми предметным понятием (число) и межпредметными понятиями, отражающими существенные связи и отношения между объектами и процессами.</w:t>
            </w:r>
          </w:p>
          <w:p w14:paraId="21871D1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5774A20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2894CCA2" w14:textId="77777777" w:rsidTr="004307A2">
        <w:trPr>
          <w:trHeight w:val="2683"/>
        </w:trPr>
        <w:tc>
          <w:tcPr>
            <w:tcW w:w="851" w:type="dxa"/>
          </w:tcPr>
          <w:p w14:paraId="4279BC34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5335FFF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Алгоритм письменного умножения на двузначное число. </w:t>
            </w:r>
          </w:p>
        </w:tc>
        <w:tc>
          <w:tcPr>
            <w:tcW w:w="3512" w:type="dxa"/>
            <w:gridSpan w:val="2"/>
          </w:tcPr>
          <w:p w14:paraId="59A88D5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Изучают</w:t>
            </w:r>
            <w:r w:rsidRPr="0096464D">
              <w:rPr>
                <w:sz w:val="22"/>
                <w:szCs w:val="22"/>
              </w:rPr>
              <w:t xml:space="preserve"> алгоритм письменного умножения на двузначное число. </w:t>
            </w:r>
            <w:r w:rsidRPr="0096464D">
              <w:rPr>
                <w:b/>
                <w:sz w:val="22"/>
                <w:szCs w:val="22"/>
              </w:rPr>
              <w:t>Контролируют</w:t>
            </w:r>
            <w:r w:rsidRPr="0096464D">
              <w:rPr>
                <w:sz w:val="22"/>
                <w:szCs w:val="22"/>
              </w:rPr>
              <w:t xml:space="preserve"> правильность и полноту выполнения алгоритма арифметического действия.</w:t>
            </w:r>
          </w:p>
        </w:tc>
        <w:tc>
          <w:tcPr>
            <w:tcW w:w="4143" w:type="dxa"/>
          </w:tcPr>
          <w:p w14:paraId="32439681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Уметь выполнять письменные приёмы умножения на двузначное число.</w:t>
            </w:r>
          </w:p>
        </w:tc>
        <w:tc>
          <w:tcPr>
            <w:tcW w:w="5006" w:type="dxa"/>
          </w:tcPr>
          <w:p w14:paraId="65F1A06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</w:t>
            </w:r>
          </w:p>
          <w:p w14:paraId="01A3DC4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задачами.</w:t>
            </w:r>
          </w:p>
          <w:p w14:paraId="0646342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деятельности.</w:t>
            </w:r>
          </w:p>
          <w:p w14:paraId="4E4AD9D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3D0B1D98" w14:textId="77777777" w:rsidTr="004307A2">
        <w:trPr>
          <w:trHeight w:val="145"/>
        </w:trPr>
        <w:tc>
          <w:tcPr>
            <w:tcW w:w="851" w:type="dxa"/>
          </w:tcPr>
          <w:p w14:paraId="6F7B392B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654D0A0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Алгоритм письменного умножения на двузначное число. </w:t>
            </w:r>
          </w:p>
        </w:tc>
        <w:tc>
          <w:tcPr>
            <w:tcW w:w="3512" w:type="dxa"/>
            <w:gridSpan w:val="2"/>
          </w:tcPr>
          <w:p w14:paraId="5787700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Применяют</w:t>
            </w:r>
            <w:r w:rsidRPr="0096464D">
              <w:rPr>
                <w:sz w:val="22"/>
                <w:szCs w:val="22"/>
              </w:rPr>
              <w:t xml:space="preserve"> алгоритм письменного умножения на двузначное число. </w:t>
            </w:r>
            <w:r w:rsidRPr="0096464D">
              <w:rPr>
                <w:b/>
                <w:sz w:val="22"/>
                <w:szCs w:val="22"/>
              </w:rPr>
              <w:t>Контролируют</w:t>
            </w:r>
            <w:r w:rsidRPr="0096464D">
              <w:rPr>
                <w:sz w:val="22"/>
                <w:szCs w:val="22"/>
              </w:rPr>
              <w:t xml:space="preserve"> правильность и полноту выполнения алгоритма арифметического действия.</w:t>
            </w:r>
          </w:p>
        </w:tc>
        <w:tc>
          <w:tcPr>
            <w:tcW w:w="4143" w:type="dxa"/>
          </w:tcPr>
          <w:p w14:paraId="01E2D967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Уметь выполнять письменные приёмы умножения на двузначное число.</w:t>
            </w:r>
          </w:p>
        </w:tc>
        <w:tc>
          <w:tcPr>
            <w:tcW w:w="5006" w:type="dxa"/>
          </w:tcPr>
          <w:p w14:paraId="76BAF1B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мотивы учебной деятельности и личностного смысла учения.</w:t>
            </w:r>
          </w:p>
          <w:p w14:paraId="7CD9287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задачами;</w:t>
            </w:r>
          </w:p>
          <w:p w14:paraId="31F26CB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3C41A2B0" w14:textId="77777777" w:rsidR="000E2F2E" w:rsidRPr="0096464D" w:rsidRDefault="000E2F2E" w:rsidP="00DF2191">
            <w:pPr>
              <w:rPr>
                <w:rFonts w:eastAsia="Calibri"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>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74D055BA" w14:textId="77777777" w:rsidTr="004307A2">
        <w:trPr>
          <w:trHeight w:val="1569"/>
        </w:trPr>
        <w:tc>
          <w:tcPr>
            <w:tcW w:w="851" w:type="dxa"/>
          </w:tcPr>
          <w:p w14:paraId="6E7B1A05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03A22EC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Задачи на нахождение неизвестных по двум разностям.</w:t>
            </w:r>
          </w:p>
        </w:tc>
        <w:tc>
          <w:tcPr>
            <w:tcW w:w="3512" w:type="dxa"/>
            <w:gridSpan w:val="2"/>
          </w:tcPr>
          <w:p w14:paraId="7FEA210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Изучают</w:t>
            </w:r>
            <w:r w:rsidRPr="0096464D">
              <w:rPr>
                <w:sz w:val="22"/>
                <w:szCs w:val="22"/>
              </w:rPr>
              <w:t xml:space="preserve"> с задачами на нахождение неизвестного по двум разностям;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вычислительные навыки.</w:t>
            </w:r>
          </w:p>
        </w:tc>
        <w:tc>
          <w:tcPr>
            <w:tcW w:w="4143" w:type="dxa"/>
          </w:tcPr>
          <w:p w14:paraId="5402BA80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Научатся моделировать с помощью схематических чертежей и решать задачи на нахождение неизвестного по двум разностям; читать равенства, используя математическую терминологию.</w:t>
            </w:r>
          </w:p>
        </w:tc>
        <w:tc>
          <w:tcPr>
            <w:tcW w:w="5006" w:type="dxa"/>
          </w:tcPr>
          <w:p w14:paraId="07B9A52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7800BAA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</w:t>
            </w:r>
          </w:p>
          <w:p w14:paraId="4F05867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2203549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признавать возможность существования различных точек зрения.</w:t>
            </w:r>
          </w:p>
        </w:tc>
      </w:tr>
      <w:tr w:rsidR="000E2F2E" w:rsidRPr="0096464D" w14:paraId="720A3EA1" w14:textId="77777777" w:rsidTr="004307A2">
        <w:trPr>
          <w:trHeight w:val="145"/>
        </w:trPr>
        <w:tc>
          <w:tcPr>
            <w:tcW w:w="851" w:type="dxa"/>
          </w:tcPr>
          <w:p w14:paraId="7775C7F6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7C85314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Закрепление </w:t>
            </w:r>
            <w:r w:rsidRPr="0096464D">
              <w:rPr>
                <w:sz w:val="22"/>
                <w:szCs w:val="22"/>
              </w:rPr>
              <w:lastRenderedPageBreak/>
              <w:t>изученного материала.</w:t>
            </w:r>
          </w:p>
        </w:tc>
        <w:tc>
          <w:tcPr>
            <w:tcW w:w="3512" w:type="dxa"/>
            <w:gridSpan w:val="2"/>
          </w:tcPr>
          <w:p w14:paraId="1CBFABC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lastRenderedPageBreak/>
              <w:t xml:space="preserve">Решают </w:t>
            </w:r>
            <w:r w:rsidRPr="0096464D">
              <w:rPr>
                <w:sz w:val="22"/>
                <w:szCs w:val="22"/>
              </w:rPr>
              <w:t xml:space="preserve">текстовые задачи на </w:t>
            </w:r>
            <w:r w:rsidRPr="0096464D">
              <w:rPr>
                <w:sz w:val="22"/>
                <w:szCs w:val="22"/>
              </w:rPr>
              <w:lastRenderedPageBreak/>
              <w:t xml:space="preserve">нахождение неизвестных по двум разностям арифметическим способом. </w:t>
            </w:r>
            <w:r w:rsidRPr="0096464D">
              <w:rPr>
                <w:b/>
                <w:sz w:val="22"/>
                <w:szCs w:val="22"/>
              </w:rPr>
              <w:t>Контролируют</w:t>
            </w:r>
            <w:r w:rsidRPr="0096464D">
              <w:rPr>
                <w:sz w:val="22"/>
                <w:szCs w:val="22"/>
              </w:rPr>
              <w:t xml:space="preserve">, обнаруживают и </w:t>
            </w:r>
            <w:r w:rsidRPr="0096464D">
              <w:rPr>
                <w:b/>
                <w:sz w:val="22"/>
                <w:szCs w:val="22"/>
              </w:rPr>
              <w:t>устраняют</w:t>
            </w:r>
            <w:r w:rsidRPr="0096464D">
              <w:rPr>
                <w:sz w:val="22"/>
                <w:szCs w:val="22"/>
              </w:rPr>
              <w:t xml:space="preserve"> ошибки логического (в ходе решения) и арифметического (в вычислении) характера. </w:t>
            </w:r>
          </w:p>
        </w:tc>
        <w:tc>
          <w:tcPr>
            <w:tcW w:w="4143" w:type="dxa"/>
          </w:tcPr>
          <w:p w14:paraId="002E0CC6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lastRenderedPageBreak/>
              <w:t xml:space="preserve">Уметь выполнять письменное </w:t>
            </w:r>
            <w:r w:rsidRPr="0096464D">
              <w:rPr>
                <w:spacing w:val="3"/>
                <w:sz w:val="22"/>
                <w:szCs w:val="22"/>
              </w:rPr>
              <w:lastRenderedPageBreak/>
              <w:t>умножение на 2-значное число.</w:t>
            </w:r>
          </w:p>
          <w:p w14:paraId="01ACB7BD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Умение решать текстовые задачи арифметическим способом.</w:t>
            </w:r>
          </w:p>
        </w:tc>
        <w:tc>
          <w:tcPr>
            <w:tcW w:w="5006" w:type="dxa"/>
          </w:tcPr>
          <w:p w14:paraId="5A117CC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понимание</w:t>
            </w:r>
            <w:r w:rsidRPr="0096464D">
              <w:rPr>
                <w:iCs/>
                <w:sz w:val="22"/>
                <w:szCs w:val="22"/>
              </w:rPr>
              <w:t xml:space="preserve"> универсальности </w:t>
            </w:r>
            <w:r w:rsidRPr="0096464D">
              <w:rPr>
                <w:iCs/>
                <w:sz w:val="22"/>
                <w:szCs w:val="22"/>
              </w:rPr>
              <w:lastRenderedPageBreak/>
              <w:t xml:space="preserve">математических способов познания закономерностей окружающего мира, </w:t>
            </w:r>
            <w:r>
              <w:rPr>
                <w:iCs/>
                <w:sz w:val="22"/>
                <w:szCs w:val="22"/>
              </w:rPr>
              <w:t>умение</w:t>
            </w:r>
            <w:r w:rsidRPr="0096464D">
              <w:rPr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явлений.</w:t>
            </w:r>
          </w:p>
          <w:p w14:paraId="6BED434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задачами.</w:t>
            </w:r>
          </w:p>
          <w:p w14:paraId="083A3ED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3D89FF0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принимать участие в определении общей цели и путей её достижения.</w:t>
            </w:r>
          </w:p>
        </w:tc>
      </w:tr>
      <w:tr w:rsidR="000E2F2E" w:rsidRPr="0096464D" w14:paraId="5B70B489" w14:textId="77777777" w:rsidTr="004307A2">
        <w:trPr>
          <w:trHeight w:val="145"/>
        </w:trPr>
        <w:tc>
          <w:tcPr>
            <w:tcW w:w="851" w:type="dxa"/>
          </w:tcPr>
          <w:p w14:paraId="0E11AD70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57375A6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Умножение на трехзначное число.</w:t>
            </w:r>
          </w:p>
        </w:tc>
        <w:tc>
          <w:tcPr>
            <w:tcW w:w="3512" w:type="dxa"/>
            <w:gridSpan w:val="2"/>
          </w:tcPr>
          <w:p w14:paraId="019434E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письменное умножение на трехзначное число;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арифметическим способом. </w:t>
            </w:r>
            <w:r w:rsidRPr="0096464D">
              <w:rPr>
                <w:b/>
                <w:sz w:val="22"/>
                <w:szCs w:val="22"/>
              </w:rPr>
              <w:t>Контролируют</w:t>
            </w:r>
            <w:r w:rsidRPr="0096464D">
              <w:rPr>
                <w:sz w:val="22"/>
                <w:szCs w:val="22"/>
              </w:rPr>
              <w:t xml:space="preserve"> правильность и полноту выполнения алгоритма арифметического действия.</w:t>
            </w:r>
          </w:p>
        </w:tc>
        <w:tc>
          <w:tcPr>
            <w:tcW w:w="4143" w:type="dxa"/>
          </w:tcPr>
          <w:p w14:paraId="2DBD6133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 Уметь применять прием письменного умножения на 3-значное число.</w:t>
            </w:r>
          </w:p>
        </w:tc>
        <w:tc>
          <w:tcPr>
            <w:tcW w:w="5006" w:type="dxa"/>
          </w:tcPr>
          <w:p w14:paraId="5546A39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мотивы учебной деятельности и личностного смысла учения.</w:t>
            </w:r>
          </w:p>
          <w:p w14:paraId="11FFAB5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185C2C8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2324F25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принимать участие в определении общей цели и путей её достижения.</w:t>
            </w:r>
          </w:p>
        </w:tc>
      </w:tr>
      <w:tr w:rsidR="000E2F2E" w:rsidRPr="0096464D" w14:paraId="1037E307" w14:textId="77777777" w:rsidTr="004307A2">
        <w:trPr>
          <w:trHeight w:val="145"/>
        </w:trPr>
        <w:tc>
          <w:tcPr>
            <w:tcW w:w="851" w:type="dxa"/>
          </w:tcPr>
          <w:p w14:paraId="0DCAE4EF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3BBD4D4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Умножение на трехзначное число.</w:t>
            </w:r>
          </w:p>
        </w:tc>
        <w:tc>
          <w:tcPr>
            <w:tcW w:w="3512" w:type="dxa"/>
            <w:gridSpan w:val="2"/>
          </w:tcPr>
          <w:p w14:paraId="684AC6A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письменное умножение на трехзначные числа в случаях, когда в записи первого множителя есть нули;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текстовые задачи арифметическим способом.</w:t>
            </w:r>
          </w:p>
        </w:tc>
        <w:tc>
          <w:tcPr>
            <w:tcW w:w="4143" w:type="dxa"/>
          </w:tcPr>
          <w:p w14:paraId="17B3EC68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Научатся выполнять письменное умножение на трехзначное число, содержащее ноль в некоторых разрядах; решать задачи изученных видов; работать в парах; выполнять задания творческого характера.</w:t>
            </w:r>
          </w:p>
        </w:tc>
        <w:tc>
          <w:tcPr>
            <w:tcW w:w="5006" w:type="dxa"/>
          </w:tcPr>
          <w:p w14:paraId="6C810F4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</w:p>
          <w:p w14:paraId="2E34B55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</w:p>
          <w:p w14:paraId="371CD50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</w:p>
          <w:p w14:paraId="6825E10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</w:p>
        </w:tc>
      </w:tr>
      <w:tr w:rsidR="000E2F2E" w:rsidRPr="0096464D" w14:paraId="7741AFA0" w14:textId="77777777" w:rsidTr="004307A2">
        <w:trPr>
          <w:trHeight w:val="145"/>
        </w:trPr>
        <w:tc>
          <w:tcPr>
            <w:tcW w:w="851" w:type="dxa"/>
          </w:tcPr>
          <w:p w14:paraId="4B0D5092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58D8C06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Закрепление изученного материала. </w:t>
            </w:r>
          </w:p>
        </w:tc>
        <w:tc>
          <w:tcPr>
            <w:tcW w:w="3512" w:type="dxa"/>
            <w:gridSpan w:val="2"/>
          </w:tcPr>
          <w:p w14:paraId="0E597D8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Закрепляют</w:t>
            </w:r>
            <w:r w:rsidRPr="0096464D">
              <w:rPr>
                <w:sz w:val="22"/>
                <w:szCs w:val="22"/>
              </w:rPr>
              <w:t xml:space="preserve"> изученные приемы умножения; </w:t>
            </w:r>
            <w:r w:rsidRPr="0096464D">
              <w:rPr>
                <w:b/>
                <w:sz w:val="22"/>
                <w:szCs w:val="22"/>
              </w:rPr>
              <w:t>отрабатывают</w:t>
            </w:r>
            <w:r w:rsidRPr="0096464D">
              <w:rPr>
                <w:sz w:val="22"/>
                <w:szCs w:val="22"/>
              </w:rPr>
              <w:t xml:space="preserve"> вычислительные навыки, умение решать задачи.</w:t>
            </w:r>
          </w:p>
        </w:tc>
        <w:tc>
          <w:tcPr>
            <w:tcW w:w="4143" w:type="dxa"/>
          </w:tcPr>
          <w:p w14:paraId="1A310BD8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письменное умножение на трехзначное число; моделировать с помощью схематических чертежей и решать задачи изученных видов.</w:t>
            </w:r>
          </w:p>
        </w:tc>
        <w:tc>
          <w:tcPr>
            <w:tcW w:w="5006" w:type="dxa"/>
          </w:tcPr>
          <w:p w14:paraId="66A01D9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успешности.</w:t>
            </w:r>
          </w:p>
          <w:p w14:paraId="279CAFB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410E6C6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</w:t>
            </w:r>
          </w:p>
          <w:p w14:paraId="6161929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3FB50071" w14:textId="77777777" w:rsidTr="004307A2">
        <w:trPr>
          <w:trHeight w:val="145"/>
        </w:trPr>
        <w:tc>
          <w:tcPr>
            <w:tcW w:w="851" w:type="dxa"/>
          </w:tcPr>
          <w:p w14:paraId="2DFB883C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25A62A0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Закрепление изученного материала.</w:t>
            </w:r>
            <w:r>
              <w:rPr>
                <w:sz w:val="22"/>
                <w:szCs w:val="22"/>
              </w:rPr>
              <w:t xml:space="preserve"> Подготовка к контрольной работе.</w:t>
            </w:r>
          </w:p>
        </w:tc>
        <w:tc>
          <w:tcPr>
            <w:tcW w:w="3512" w:type="dxa"/>
            <w:gridSpan w:val="2"/>
          </w:tcPr>
          <w:p w14:paraId="72A8472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Закрепляют</w:t>
            </w:r>
            <w:r w:rsidRPr="0096464D">
              <w:rPr>
                <w:sz w:val="22"/>
                <w:szCs w:val="22"/>
              </w:rPr>
              <w:t xml:space="preserve"> изученные приемы умножения; </w:t>
            </w:r>
            <w:r w:rsidRPr="0096464D">
              <w:rPr>
                <w:b/>
                <w:sz w:val="22"/>
                <w:szCs w:val="22"/>
              </w:rPr>
              <w:t>отрабатывают</w:t>
            </w:r>
            <w:r w:rsidRPr="0096464D">
              <w:rPr>
                <w:sz w:val="22"/>
                <w:szCs w:val="22"/>
              </w:rPr>
              <w:t xml:space="preserve"> вычислительные навыки, умение решать задачи.</w:t>
            </w:r>
          </w:p>
        </w:tc>
        <w:tc>
          <w:tcPr>
            <w:tcW w:w="4143" w:type="dxa"/>
          </w:tcPr>
          <w:p w14:paraId="3CBDBA58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Научатся выполнять письменное умножение на трехзначное число; моделировать с помощью схематических чертежей, таблиц и решать задачи изученных видов; выполнять преобразования единиц измерения, используя соотношения между ними; </w:t>
            </w:r>
            <w:r w:rsidRPr="0096464D">
              <w:rPr>
                <w:spacing w:val="3"/>
                <w:sz w:val="22"/>
                <w:szCs w:val="22"/>
              </w:rPr>
              <w:t>работать в парах; выполнять задания творческого характера.</w:t>
            </w:r>
          </w:p>
        </w:tc>
        <w:tc>
          <w:tcPr>
            <w:tcW w:w="5006" w:type="dxa"/>
          </w:tcPr>
          <w:p w14:paraId="55A2977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понимание</w:t>
            </w:r>
            <w:r w:rsidRPr="0096464D">
              <w:rPr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>
              <w:rPr>
                <w:iCs/>
                <w:sz w:val="22"/>
                <w:szCs w:val="22"/>
              </w:rPr>
              <w:t>умение</w:t>
            </w:r>
            <w:r w:rsidRPr="0096464D">
              <w:rPr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явлений.</w:t>
            </w:r>
          </w:p>
          <w:p w14:paraId="59996D5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задачами.</w:t>
            </w:r>
          </w:p>
          <w:p w14:paraId="6E05B7B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6C66D2E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принимать участие в определении общей цели и путей её достижения.</w:t>
            </w:r>
          </w:p>
        </w:tc>
      </w:tr>
      <w:tr w:rsidR="000E2F2E" w:rsidRPr="0096464D" w14:paraId="781B0DF4" w14:textId="77777777" w:rsidTr="004307A2">
        <w:trPr>
          <w:trHeight w:val="145"/>
        </w:trPr>
        <w:tc>
          <w:tcPr>
            <w:tcW w:w="851" w:type="dxa"/>
          </w:tcPr>
          <w:p w14:paraId="1DDECEE3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07B39A28" w14:textId="77777777" w:rsidR="000E2F2E" w:rsidRPr="0096464D" w:rsidRDefault="000E2F2E" w:rsidP="00DF219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Контрольная работа </w:t>
            </w:r>
            <w:r w:rsidRPr="0096464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№6 </w:t>
            </w:r>
            <w:r w:rsidRPr="0096464D">
              <w:rPr>
                <w:b/>
                <w:sz w:val="22"/>
                <w:szCs w:val="22"/>
              </w:rPr>
              <w:t>по теме «Умножение на двузначное и трехзначное число».</w:t>
            </w:r>
          </w:p>
        </w:tc>
        <w:tc>
          <w:tcPr>
            <w:tcW w:w="3512" w:type="dxa"/>
            <w:gridSpan w:val="2"/>
          </w:tcPr>
          <w:p w14:paraId="102DB325" w14:textId="77777777" w:rsidR="000E2F2E" w:rsidRPr="0096464D" w:rsidRDefault="000E2F2E" w:rsidP="00DF2191">
            <w:pPr>
              <w:rPr>
                <w:sz w:val="22"/>
                <w:szCs w:val="22"/>
                <w:lang w:eastAsia="en-US"/>
              </w:rPr>
            </w:pPr>
            <w:r w:rsidRPr="0096464D">
              <w:rPr>
                <w:b/>
                <w:sz w:val="22"/>
                <w:szCs w:val="22"/>
                <w:lang w:eastAsia="en-US"/>
              </w:rPr>
              <w:t>Выполняют</w:t>
            </w:r>
            <w:r w:rsidRPr="0096464D">
              <w:rPr>
                <w:sz w:val="22"/>
                <w:szCs w:val="22"/>
                <w:lang w:eastAsia="en-US"/>
              </w:rPr>
              <w:t xml:space="preserve"> контрольную работу по материалам КИМов.</w:t>
            </w:r>
          </w:p>
        </w:tc>
        <w:tc>
          <w:tcPr>
            <w:tcW w:w="4143" w:type="dxa"/>
          </w:tcPr>
          <w:p w14:paraId="443E5846" w14:textId="77777777" w:rsidR="000E2F2E" w:rsidRPr="0096464D" w:rsidRDefault="000E2F2E" w:rsidP="00DF2191">
            <w:pPr>
              <w:ind w:left="58"/>
              <w:rPr>
                <w:sz w:val="22"/>
                <w:szCs w:val="22"/>
                <w:lang w:eastAsia="en-US"/>
              </w:rPr>
            </w:pPr>
            <w:r w:rsidRPr="0096464D">
              <w:rPr>
                <w:sz w:val="22"/>
                <w:szCs w:val="22"/>
                <w:lang w:eastAsia="en-US"/>
              </w:rPr>
              <w:t>Применять полученные знания при выполнении заданий контрольной работы.</w:t>
            </w:r>
          </w:p>
        </w:tc>
        <w:tc>
          <w:tcPr>
            <w:tcW w:w="5006" w:type="dxa"/>
          </w:tcPr>
          <w:p w14:paraId="26CD5A5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успешности; умение выполнять самостоятельную деятельность, осознание личной ответственности за её результат.</w:t>
            </w:r>
          </w:p>
          <w:p w14:paraId="2F10489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 w:rsidRPr="0096464D">
              <w:rPr>
                <w:sz w:val="22"/>
                <w:szCs w:val="22"/>
              </w:rPr>
              <w:t>владеть логическими действиями сравнения, анализа, синтеза, обобщения,</w:t>
            </w:r>
            <w:r w:rsidRPr="0096464D">
              <w:rPr>
                <w:iCs/>
                <w:sz w:val="22"/>
                <w:szCs w:val="22"/>
              </w:rPr>
              <w:t xml:space="preserve"> делать на этой основе выводы; </w:t>
            </w:r>
          </w:p>
          <w:p w14:paraId="1EBDF2D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</w:tr>
      <w:tr w:rsidR="000E2F2E" w:rsidRPr="0096464D" w14:paraId="0AA51DDD" w14:textId="77777777" w:rsidTr="004307A2">
        <w:trPr>
          <w:trHeight w:val="145"/>
        </w:trPr>
        <w:tc>
          <w:tcPr>
            <w:tcW w:w="851" w:type="dxa"/>
          </w:tcPr>
          <w:p w14:paraId="40F34BA4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50A9B21C" w14:textId="77777777" w:rsidR="000E2F2E" w:rsidRPr="0096464D" w:rsidRDefault="000E2F2E" w:rsidP="00DF2191">
            <w:pPr>
              <w:rPr>
                <w:i/>
                <w:sz w:val="22"/>
                <w:szCs w:val="22"/>
              </w:rPr>
            </w:pPr>
            <w:r w:rsidRPr="002E0453">
              <w:rPr>
                <w:sz w:val="22"/>
                <w:szCs w:val="22"/>
              </w:rPr>
              <w:t>Анализ контрольной работы.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6464D">
              <w:rPr>
                <w:i/>
                <w:sz w:val="22"/>
                <w:szCs w:val="22"/>
              </w:rPr>
              <w:t xml:space="preserve">Проект "Составляем сборник математических задач </w:t>
            </w:r>
            <w:r w:rsidRPr="0096464D">
              <w:rPr>
                <w:i/>
                <w:sz w:val="22"/>
                <w:szCs w:val="22"/>
              </w:rPr>
              <w:lastRenderedPageBreak/>
              <w:t>и заданий".</w:t>
            </w:r>
          </w:p>
        </w:tc>
        <w:tc>
          <w:tcPr>
            <w:tcW w:w="3512" w:type="dxa"/>
            <w:gridSpan w:val="2"/>
          </w:tcPr>
          <w:p w14:paraId="1922CCB8" w14:textId="77777777" w:rsidR="000E2F2E" w:rsidRPr="0096464D" w:rsidRDefault="000E2F2E" w:rsidP="009B77D6">
            <w:pPr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</w:pPr>
            <w:r w:rsidRPr="0096464D">
              <w:rPr>
                <w:rFonts w:eastAsia="Courier New"/>
                <w:b/>
                <w:bCs/>
                <w:spacing w:val="-2"/>
                <w:sz w:val="22"/>
                <w:szCs w:val="22"/>
                <w:lang w:eastAsia="en-US" w:bidi="ru-RU"/>
              </w:rPr>
              <w:lastRenderedPageBreak/>
              <w:t>Анализируют</w:t>
            </w:r>
            <w:r w:rsidRPr="0096464D"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  <w:t xml:space="preserve"> свою работу, </w:t>
            </w:r>
            <w:r w:rsidRPr="0096464D">
              <w:rPr>
                <w:rFonts w:eastAsia="Courier New"/>
                <w:b/>
                <w:bCs/>
                <w:spacing w:val="-2"/>
                <w:sz w:val="22"/>
                <w:szCs w:val="22"/>
                <w:lang w:eastAsia="en-US" w:bidi="ru-RU"/>
              </w:rPr>
              <w:t>выполняют</w:t>
            </w:r>
            <w:r w:rsidRPr="0096464D"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  <w:t xml:space="preserve"> работу над ошибками.</w:t>
            </w:r>
          </w:p>
          <w:p w14:paraId="67145B93" w14:textId="77777777" w:rsidR="000E2F2E" w:rsidRPr="0096464D" w:rsidRDefault="000E2F2E" w:rsidP="00DF2191">
            <w:pPr>
              <w:rPr>
                <w:b/>
                <w:sz w:val="22"/>
                <w:szCs w:val="22"/>
              </w:rPr>
            </w:pPr>
            <w:r w:rsidRPr="0096464D">
              <w:rPr>
                <w:b/>
                <w:iCs/>
                <w:sz w:val="22"/>
                <w:szCs w:val="22"/>
                <w:lang w:eastAsia="en-US"/>
              </w:rPr>
              <w:t>Выступают</w:t>
            </w:r>
            <w:r w:rsidRPr="0096464D">
              <w:rPr>
                <w:iCs/>
                <w:sz w:val="22"/>
                <w:szCs w:val="22"/>
                <w:lang w:eastAsia="en-US"/>
              </w:rPr>
              <w:t xml:space="preserve"> с подготовленными сообщениями, </w:t>
            </w:r>
            <w:r w:rsidRPr="0096464D">
              <w:rPr>
                <w:b/>
                <w:iCs/>
                <w:sz w:val="22"/>
                <w:szCs w:val="22"/>
                <w:lang w:eastAsia="en-US"/>
              </w:rPr>
              <w:t>иллюстрируют</w:t>
            </w:r>
            <w:r w:rsidRPr="0096464D">
              <w:rPr>
                <w:iCs/>
                <w:sz w:val="22"/>
                <w:szCs w:val="22"/>
                <w:lang w:eastAsia="en-US"/>
              </w:rPr>
              <w:t xml:space="preserve">  их </w:t>
            </w:r>
            <w:r w:rsidRPr="0096464D">
              <w:rPr>
                <w:iCs/>
                <w:sz w:val="22"/>
                <w:szCs w:val="22"/>
                <w:lang w:eastAsia="en-US"/>
              </w:rPr>
              <w:lastRenderedPageBreak/>
              <w:t xml:space="preserve">наглядными материалами; </w:t>
            </w:r>
            <w:r w:rsidRPr="0096464D">
              <w:rPr>
                <w:b/>
                <w:iCs/>
                <w:sz w:val="22"/>
                <w:szCs w:val="22"/>
                <w:lang w:eastAsia="en-US"/>
              </w:rPr>
              <w:t>обсуждают</w:t>
            </w:r>
            <w:r w:rsidRPr="0096464D">
              <w:rPr>
                <w:iCs/>
                <w:sz w:val="22"/>
                <w:szCs w:val="22"/>
                <w:lang w:eastAsia="en-US"/>
              </w:rPr>
              <w:t xml:space="preserve"> выступления учащихся; </w:t>
            </w:r>
            <w:r w:rsidRPr="0096464D">
              <w:rPr>
                <w:b/>
                <w:iCs/>
                <w:sz w:val="22"/>
                <w:szCs w:val="22"/>
                <w:lang w:eastAsia="en-US"/>
              </w:rPr>
              <w:t>оценивают</w:t>
            </w:r>
            <w:r w:rsidRPr="0096464D">
              <w:rPr>
                <w:iCs/>
                <w:sz w:val="22"/>
                <w:szCs w:val="22"/>
                <w:lang w:eastAsia="en-US"/>
              </w:rPr>
              <w:t xml:space="preserve"> свои достижения и достижения других учащихся.</w:t>
            </w:r>
          </w:p>
        </w:tc>
        <w:tc>
          <w:tcPr>
            <w:tcW w:w="4143" w:type="dxa"/>
          </w:tcPr>
          <w:p w14:paraId="130A011A" w14:textId="77777777" w:rsidR="000E2F2E" w:rsidRPr="0096464D" w:rsidRDefault="000E2F2E" w:rsidP="00DF2191">
            <w:pPr>
              <w:ind w:left="58"/>
              <w:rPr>
                <w:rFonts w:eastAsia="Calibri"/>
                <w:sz w:val="22"/>
                <w:szCs w:val="22"/>
                <w:lang w:eastAsia="en-US"/>
              </w:rPr>
            </w:pPr>
            <w:r w:rsidRPr="0096464D">
              <w:rPr>
                <w:rFonts w:eastAsia="Calibri"/>
                <w:iCs/>
                <w:sz w:val="22"/>
                <w:szCs w:val="22"/>
                <w:lang w:eastAsia="en-US"/>
              </w:rPr>
              <w:lastRenderedPageBreak/>
              <w:t xml:space="preserve">Адекватно оценивать </w:t>
            </w:r>
            <w:r w:rsidRPr="0096464D">
              <w:rPr>
                <w:rFonts w:eastAsia="Calibri"/>
                <w:sz w:val="22"/>
                <w:szCs w:val="22"/>
                <w:lang w:eastAsia="en-US"/>
              </w:rPr>
              <w:t>результаты контрольной работы.</w:t>
            </w:r>
          </w:p>
          <w:p w14:paraId="01D90F1A" w14:textId="77777777" w:rsidR="000E2F2E" w:rsidRPr="0096464D" w:rsidRDefault="000E2F2E" w:rsidP="00DF2191">
            <w:pPr>
              <w:autoSpaceDE w:val="0"/>
              <w:autoSpaceDN w:val="0"/>
              <w:adjustRightInd w:val="0"/>
              <w:ind w:left="58"/>
              <w:rPr>
                <w:rFonts w:eastAsia="Calibri"/>
                <w:sz w:val="22"/>
                <w:szCs w:val="22"/>
                <w:lang w:eastAsia="en-US"/>
              </w:rPr>
            </w:pPr>
            <w:r w:rsidRPr="0096464D">
              <w:rPr>
                <w:rFonts w:eastAsia="Calibri"/>
                <w:i/>
                <w:sz w:val="22"/>
                <w:szCs w:val="22"/>
                <w:lang w:eastAsia="en-US"/>
              </w:rPr>
              <w:t xml:space="preserve">Представлять </w:t>
            </w:r>
            <w:r w:rsidRPr="0096464D">
              <w:rPr>
                <w:rFonts w:eastAsia="Calibri"/>
                <w:sz w:val="22"/>
                <w:szCs w:val="22"/>
                <w:lang w:eastAsia="en-US"/>
              </w:rPr>
              <w:t>результаты проектной деятельности. Формировать адекватную</w:t>
            </w:r>
          </w:p>
          <w:p w14:paraId="7F2504F3" w14:textId="77777777" w:rsidR="000E2F2E" w:rsidRPr="0096464D" w:rsidRDefault="000E2F2E" w:rsidP="00DF2191">
            <w:pPr>
              <w:autoSpaceDE w:val="0"/>
              <w:autoSpaceDN w:val="0"/>
              <w:adjustRightInd w:val="0"/>
              <w:spacing w:line="256" w:lineRule="auto"/>
              <w:ind w:left="58"/>
              <w:rPr>
                <w:iCs/>
                <w:sz w:val="22"/>
                <w:szCs w:val="22"/>
              </w:rPr>
            </w:pPr>
            <w:r w:rsidRPr="0096464D">
              <w:rPr>
                <w:rFonts w:eastAsia="Calibri"/>
                <w:sz w:val="22"/>
                <w:szCs w:val="22"/>
                <w:lang w:eastAsia="en-US"/>
              </w:rPr>
              <w:lastRenderedPageBreak/>
              <w:t>оценку своих достижений</w:t>
            </w:r>
          </w:p>
          <w:p w14:paraId="4A3BDA70" w14:textId="77777777" w:rsidR="000E2F2E" w:rsidRPr="0096464D" w:rsidRDefault="000E2F2E" w:rsidP="00DF2191">
            <w:pPr>
              <w:ind w:left="58"/>
              <w:rPr>
                <w:color w:val="FF0000"/>
                <w:sz w:val="22"/>
                <w:szCs w:val="22"/>
              </w:rPr>
            </w:pPr>
          </w:p>
        </w:tc>
        <w:tc>
          <w:tcPr>
            <w:tcW w:w="5006" w:type="dxa"/>
          </w:tcPr>
          <w:p w14:paraId="7537C457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понимание</w:t>
            </w:r>
            <w:r w:rsidRPr="0096464D">
              <w:rPr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>
              <w:rPr>
                <w:iCs/>
                <w:sz w:val="22"/>
                <w:szCs w:val="22"/>
              </w:rPr>
              <w:t>умение</w:t>
            </w:r>
            <w:r w:rsidRPr="0096464D">
              <w:rPr>
                <w:iCs/>
                <w:sz w:val="22"/>
                <w:szCs w:val="22"/>
              </w:rPr>
              <w:t xml:space="preserve"> строить и преобразовывать модели его отдельных </w:t>
            </w:r>
            <w:r w:rsidRPr="0096464D">
              <w:rPr>
                <w:iCs/>
                <w:sz w:val="22"/>
                <w:szCs w:val="22"/>
              </w:rPr>
              <w:lastRenderedPageBreak/>
              <w:t>процессов и явлений.</w:t>
            </w:r>
          </w:p>
          <w:p w14:paraId="77742CA5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различные способы поиска (в справочных источниках и открытом учебном информационном пространстве Интернета), сбора, обработки, анализа, организации, передачи информации в соответствии с коммуникативными и познавательными задачами учебного предмета «Математика»: представлять информацию в таблице, на столбчатой диаграмме, как видео и графические изображения, модели геометрических фигур, готовить своё выступление и выступать.</w:t>
            </w:r>
          </w:p>
          <w:p w14:paraId="3EE1BDA3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iCs/>
                <w:sz w:val="22"/>
                <w:szCs w:val="22"/>
              </w:rPr>
              <w:t xml:space="preserve"> находить несколько способов действий при решении учебной задачи, оценивать их и выбирать наиболее рациональный.</w:t>
            </w:r>
          </w:p>
          <w:p w14:paraId="7534EE41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аргументированно, с использованием математической терминологии и математических знаний отстаивать свою позицию.</w:t>
            </w:r>
          </w:p>
        </w:tc>
      </w:tr>
      <w:tr w:rsidR="000E2F2E" w:rsidRPr="0096464D" w14:paraId="3399FE56" w14:textId="77777777" w:rsidTr="004307A2">
        <w:trPr>
          <w:trHeight w:val="145"/>
        </w:trPr>
        <w:tc>
          <w:tcPr>
            <w:tcW w:w="851" w:type="dxa"/>
          </w:tcPr>
          <w:p w14:paraId="7B7770A3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302916C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Письменное деление на двузначное число. </w:t>
            </w:r>
          </w:p>
        </w:tc>
        <w:tc>
          <w:tcPr>
            <w:tcW w:w="3512" w:type="dxa"/>
            <w:gridSpan w:val="2"/>
          </w:tcPr>
          <w:p w14:paraId="335A8F3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Составляют</w:t>
            </w:r>
            <w:r w:rsidRPr="0096464D">
              <w:rPr>
                <w:sz w:val="22"/>
                <w:szCs w:val="22"/>
              </w:rPr>
              <w:t xml:space="preserve"> алгоритм письменного деления трехзначного числа на двузначное; </w:t>
            </w:r>
            <w:r w:rsidRPr="0096464D">
              <w:rPr>
                <w:b/>
                <w:sz w:val="22"/>
                <w:szCs w:val="22"/>
              </w:rPr>
              <w:t>отрабатывают</w:t>
            </w:r>
            <w:r w:rsidRPr="0096464D">
              <w:rPr>
                <w:sz w:val="22"/>
                <w:szCs w:val="22"/>
              </w:rPr>
              <w:t xml:space="preserve"> вычислительные навыки;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задачи.</w:t>
            </w:r>
          </w:p>
        </w:tc>
        <w:tc>
          <w:tcPr>
            <w:tcW w:w="4143" w:type="dxa"/>
          </w:tcPr>
          <w:p w14:paraId="3434945C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 xml:space="preserve">Научатся выполнять </w:t>
            </w:r>
            <w:r w:rsidRPr="0096464D">
              <w:rPr>
                <w:sz w:val="22"/>
                <w:szCs w:val="22"/>
              </w:rPr>
              <w:t xml:space="preserve"> деление трехзначного числа на двузначное по алгоритмы; читать равенства, используя математическую терминологию; моделировать с помощью таблиц и решать задачи изученных видов.</w:t>
            </w:r>
          </w:p>
        </w:tc>
        <w:tc>
          <w:tcPr>
            <w:tcW w:w="5006" w:type="dxa"/>
          </w:tcPr>
          <w:p w14:paraId="602C586C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учебному материалу, к овладению новыми способами познания.</w:t>
            </w:r>
          </w:p>
          <w:p w14:paraId="2049209F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базовыми предметным понятием (число) и межпредметными понятиями, отражающими существенные связи и отношения между объектами и процессами.</w:t>
            </w:r>
          </w:p>
          <w:p w14:paraId="30753121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1AEA8FC3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6954A9DB" w14:textId="77777777" w:rsidTr="004307A2">
        <w:trPr>
          <w:trHeight w:val="145"/>
        </w:trPr>
        <w:tc>
          <w:tcPr>
            <w:tcW w:w="851" w:type="dxa"/>
          </w:tcPr>
          <w:p w14:paraId="35BF028F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7BD1EF3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Письменное деление на двузначное число. </w:t>
            </w:r>
          </w:p>
        </w:tc>
        <w:tc>
          <w:tcPr>
            <w:tcW w:w="3512" w:type="dxa"/>
            <w:gridSpan w:val="2"/>
          </w:tcPr>
          <w:p w14:paraId="3FD2942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письменное деление многозначных чисел на </w:t>
            </w:r>
            <w:r w:rsidRPr="0096464D">
              <w:rPr>
                <w:sz w:val="22"/>
                <w:szCs w:val="22"/>
              </w:rPr>
              <w:lastRenderedPageBreak/>
              <w:t xml:space="preserve">однозначное, на двузначное число, деление с остатком. </w:t>
            </w:r>
            <w:r w:rsidRPr="0096464D">
              <w:rPr>
                <w:b/>
                <w:sz w:val="22"/>
                <w:szCs w:val="22"/>
              </w:rPr>
              <w:t xml:space="preserve">Контролируют </w:t>
            </w:r>
            <w:r w:rsidRPr="0096464D">
              <w:rPr>
                <w:sz w:val="22"/>
                <w:szCs w:val="22"/>
              </w:rPr>
              <w:t>правильность и полноту выполнения алгоритма арифметического действия.</w:t>
            </w:r>
          </w:p>
        </w:tc>
        <w:tc>
          <w:tcPr>
            <w:tcW w:w="4143" w:type="dxa"/>
          </w:tcPr>
          <w:p w14:paraId="0C8981BF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lastRenderedPageBreak/>
              <w:t>Уметь выполнять прием письменного   деления многозначных чисел на 2-</w:t>
            </w:r>
            <w:r w:rsidRPr="0096464D">
              <w:rPr>
                <w:spacing w:val="3"/>
                <w:sz w:val="22"/>
                <w:szCs w:val="22"/>
              </w:rPr>
              <w:lastRenderedPageBreak/>
              <w:t>значное число, деление с остатком.</w:t>
            </w:r>
          </w:p>
        </w:tc>
        <w:tc>
          <w:tcPr>
            <w:tcW w:w="5006" w:type="dxa"/>
          </w:tcPr>
          <w:p w14:paraId="12432201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учебному материалу, к овладению новыми </w:t>
            </w:r>
            <w:r w:rsidRPr="0096464D">
              <w:rPr>
                <w:sz w:val="22"/>
                <w:szCs w:val="22"/>
              </w:rPr>
              <w:lastRenderedPageBreak/>
              <w:t>способами познания, к исследовательской и поисковой деятельности в области математики</w:t>
            </w:r>
          </w:p>
          <w:p w14:paraId="347C3AE2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обобщения.</w:t>
            </w:r>
          </w:p>
          <w:p w14:paraId="1CEBC4A0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1BE2DD68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ситуациях.</w:t>
            </w:r>
          </w:p>
        </w:tc>
      </w:tr>
      <w:tr w:rsidR="000E2F2E" w:rsidRPr="0096464D" w14:paraId="1F0B88A9" w14:textId="77777777" w:rsidTr="004307A2">
        <w:trPr>
          <w:trHeight w:val="145"/>
        </w:trPr>
        <w:tc>
          <w:tcPr>
            <w:tcW w:w="851" w:type="dxa"/>
          </w:tcPr>
          <w:p w14:paraId="700536E8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1318684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Письменное деление на двузначное число. </w:t>
            </w:r>
          </w:p>
        </w:tc>
        <w:tc>
          <w:tcPr>
            <w:tcW w:w="3512" w:type="dxa"/>
            <w:gridSpan w:val="2"/>
          </w:tcPr>
          <w:p w14:paraId="2A6456C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письменное деление многозначных чисел на двузначное число; проверяют правильность выполненных вычислений.</w:t>
            </w:r>
          </w:p>
        </w:tc>
        <w:tc>
          <w:tcPr>
            <w:tcW w:w="4143" w:type="dxa"/>
          </w:tcPr>
          <w:p w14:paraId="666145D0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Уметь выполнять прием письменного деления многозначных чисел на однозначное, на 2-значное,Уметь делать проверку.</w:t>
            </w:r>
          </w:p>
        </w:tc>
        <w:tc>
          <w:tcPr>
            <w:tcW w:w="5006" w:type="dxa"/>
          </w:tcPr>
          <w:p w14:paraId="3CC027A3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</w:t>
            </w:r>
          </w:p>
          <w:p w14:paraId="32BD6159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обобщения.</w:t>
            </w:r>
          </w:p>
          <w:p w14:paraId="264C5199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58E3323F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ситуациях.</w:t>
            </w:r>
          </w:p>
        </w:tc>
      </w:tr>
      <w:tr w:rsidR="000E2F2E" w:rsidRPr="0096464D" w14:paraId="70B1BFC4" w14:textId="77777777" w:rsidTr="004307A2">
        <w:trPr>
          <w:trHeight w:val="145"/>
        </w:trPr>
        <w:tc>
          <w:tcPr>
            <w:tcW w:w="851" w:type="dxa"/>
          </w:tcPr>
          <w:p w14:paraId="188672D8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78F08BD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Письменное деление на двузначное число. </w:t>
            </w:r>
          </w:p>
        </w:tc>
        <w:tc>
          <w:tcPr>
            <w:tcW w:w="3512" w:type="dxa"/>
            <w:gridSpan w:val="2"/>
          </w:tcPr>
          <w:p w14:paraId="3F31292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письменное деление многозначных чисел на двузначное число; проверяют правильность выполненных вычислений.</w:t>
            </w:r>
          </w:p>
        </w:tc>
        <w:tc>
          <w:tcPr>
            <w:tcW w:w="4143" w:type="dxa"/>
          </w:tcPr>
          <w:p w14:paraId="5C0538DA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>Уметь выполнять прием письменного деления многозначных чисел на однозначное, на 2-значное. Уметь делать проверку.</w:t>
            </w:r>
          </w:p>
        </w:tc>
        <w:tc>
          <w:tcPr>
            <w:tcW w:w="5006" w:type="dxa"/>
          </w:tcPr>
          <w:p w14:paraId="4F62E20E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мотивы учебной деятельности и личностного смысла учения.</w:t>
            </w:r>
          </w:p>
          <w:p w14:paraId="1F870B47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задачами;</w:t>
            </w:r>
          </w:p>
          <w:p w14:paraId="1AC8749E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172E925D" w14:textId="77777777" w:rsidR="000E2F2E" w:rsidRPr="0096464D" w:rsidRDefault="000E2F2E" w:rsidP="004307A2">
            <w:pPr>
              <w:ind w:right="-108"/>
              <w:rPr>
                <w:rFonts w:eastAsia="Calibri"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>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7B3A2A5B" w14:textId="77777777" w:rsidTr="004307A2">
        <w:trPr>
          <w:trHeight w:val="145"/>
        </w:trPr>
        <w:tc>
          <w:tcPr>
            <w:tcW w:w="851" w:type="dxa"/>
          </w:tcPr>
          <w:p w14:paraId="6E16B511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14:paraId="782D388C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Письменное деление  на двузначное число (цифра частного находится способом проб).</w:t>
            </w:r>
          </w:p>
        </w:tc>
        <w:tc>
          <w:tcPr>
            <w:tcW w:w="3512" w:type="dxa"/>
            <w:gridSpan w:val="2"/>
          </w:tcPr>
          <w:p w14:paraId="79DF37EF" w14:textId="77777777" w:rsidR="000E2F2E" w:rsidRPr="0096464D" w:rsidRDefault="000E2F2E" w:rsidP="004307A2">
            <w:pPr>
              <w:jc w:val="left"/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письменное деление многозначных чисел на двузначное число (цифра частного находится способом проб</w:t>
            </w:r>
            <w:r w:rsidR="009B77D6" w:rsidRPr="0096464D">
              <w:rPr>
                <w:sz w:val="22"/>
                <w:szCs w:val="22"/>
              </w:rPr>
              <w:t>); отрабатывают</w:t>
            </w:r>
            <w:r w:rsidRPr="0096464D">
              <w:rPr>
                <w:sz w:val="22"/>
                <w:szCs w:val="22"/>
              </w:rPr>
              <w:t xml:space="preserve"> вычислительные навыки;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задачи. </w:t>
            </w:r>
          </w:p>
          <w:p w14:paraId="0371CD61" w14:textId="77777777" w:rsidR="000E2F2E" w:rsidRPr="0096464D" w:rsidRDefault="000E2F2E" w:rsidP="004307A2">
            <w:pPr>
              <w:ind w:left="122"/>
              <w:jc w:val="left"/>
              <w:rPr>
                <w:sz w:val="22"/>
                <w:szCs w:val="22"/>
              </w:rPr>
            </w:pPr>
          </w:p>
        </w:tc>
        <w:tc>
          <w:tcPr>
            <w:tcW w:w="4143" w:type="dxa"/>
          </w:tcPr>
          <w:p w14:paraId="3FE0B7F6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 xml:space="preserve">Уметь выполнять прием письменного   деления многозначных чисел на 2-значное число </w:t>
            </w:r>
            <w:r w:rsidRPr="0096464D">
              <w:rPr>
                <w:sz w:val="22"/>
                <w:szCs w:val="22"/>
              </w:rPr>
              <w:t>(цифра частного находится способом проб).</w:t>
            </w:r>
            <w:r w:rsidRPr="0096464D">
              <w:rPr>
                <w:spacing w:val="3"/>
                <w:sz w:val="22"/>
                <w:szCs w:val="22"/>
              </w:rPr>
              <w:t xml:space="preserve"> </w:t>
            </w:r>
          </w:p>
        </w:tc>
        <w:tc>
          <w:tcPr>
            <w:tcW w:w="5006" w:type="dxa"/>
          </w:tcPr>
          <w:p w14:paraId="2AFE3B46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</w:t>
            </w:r>
          </w:p>
          <w:p w14:paraId="7634BD46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обобщения.</w:t>
            </w:r>
          </w:p>
          <w:p w14:paraId="604E2641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311E8752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ситуациях.</w:t>
            </w:r>
          </w:p>
        </w:tc>
      </w:tr>
      <w:tr w:rsidR="000E2F2E" w:rsidRPr="0096464D" w14:paraId="1B28CE06" w14:textId="77777777" w:rsidTr="004307A2">
        <w:trPr>
          <w:trHeight w:val="145"/>
        </w:trPr>
        <w:tc>
          <w:tcPr>
            <w:tcW w:w="851" w:type="dxa"/>
          </w:tcPr>
          <w:p w14:paraId="0177CF89" w14:textId="77777777" w:rsidR="000E2F2E" w:rsidRPr="0096464D" w:rsidRDefault="000E2F2E" w:rsidP="004307A2">
            <w:pPr>
              <w:numPr>
                <w:ilvl w:val="0"/>
                <w:numId w:val="18"/>
              </w:numPr>
              <w:ind w:left="3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6C61729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Письменное деление  на двузначное число (цифра частного находится способом проб).</w:t>
            </w:r>
          </w:p>
        </w:tc>
        <w:tc>
          <w:tcPr>
            <w:tcW w:w="3512" w:type="dxa"/>
            <w:gridSpan w:val="2"/>
          </w:tcPr>
          <w:p w14:paraId="7175F10E" w14:textId="77777777" w:rsidR="000E2F2E" w:rsidRPr="0096464D" w:rsidRDefault="000E2F2E" w:rsidP="00DF2191">
            <w:pPr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 xml:space="preserve">Выполняют </w:t>
            </w:r>
            <w:r w:rsidRPr="0096464D">
              <w:rPr>
                <w:sz w:val="22"/>
                <w:szCs w:val="22"/>
              </w:rPr>
              <w:t xml:space="preserve">письменное деление многозначных чисел на двузначное число (цифра частного находится способом проб). </w:t>
            </w:r>
            <w:r w:rsidRPr="0096464D">
              <w:rPr>
                <w:b/>
                <w:sz w:val="22"/>
                <w:szCs w:val="22"/>
              </w:rPr>
              <w:t>Осуществляют</w:t>
            </w:r>
            <w:r w:rsidRPr="0096464D">
              <w:rPr>
                <w:sz w:val="22"/>
                <w:szCs w:val="22"/>
              </w:rPr>
              <w:t xml:space="preserve"> контроль выполнения арифметического действия деление.</w:t>
            </w:r>
          </w:p>
        </w:tc>
        <w:tc>
          <w:tcPr>
            <w:tcW w:w="4253" w:type="dxa"/>
            <w:gridSpan w:val="2"/>
          </w:tcPr>
          <w:p w14:paraId="54ADA889" w14:textId="77777777" w:rsidR="000E2F2E" w:rsidRPr="0096464D" w:rsidRDefault="000E2F2E" w:rsidP="00DF2191">
            <w:pPr>
              <w:ind w:left="58"/>
              <w:rPr>
                <w:spacing w:val="3"/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 xml:space="preserve">Уметь выполнять прием письменного   деления многозначных чисел на 2-значное число </w:t>
            </w:r>
            <w:r w:rsidRPr="0096464D">
              <w:rPr>
                <w:sz w:val="22"/>
                <w:szCs w:val="22"/>
              </w:rPr>
              <w:t>(цифра частного находится способом проб).</w:t>
            </w:r>
            <w:r w:rsidRPr="0096464D">
              <w:rPr>
                <w:spacing w:val="3"/>
                <w:sz w:val="22"/>
                <w:szCs w:val="22"/>
              </w:rPr>
              <w:t xml:space="preserve"> </w:t>
            </w:r>
          </w:p>
        </w:tc>
        <w:tc>
          <w:tcPr>
            <w:tcW w:w="5006" w:type="dxa"/>
          </w:tcPr>
          <w:p w14:paraId="252772C0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756A0790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задачами.</w:t>
            </w:r>
          </w:p>
          <w:p w14:paraId="7FB11B04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48666476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350D7B06" w14:textId="77777777" w:rsidTr="004307A2">
        <w:trPr>
          <w:trHeight w:val="145"/>
        </w:trPr>
        <w:tc>
          <w:tcPr>
            <w:tcW w:w="851" w:type="dxa"/>
          </w:tcPr>
          <w:p w14:paraId="077476C7" w14:textId="77777777" w:rsidR="000E2F2E" w:rsidRPr="0096464D" w:rsidRDefault="000E2F2E" w:rsidP="004307A2">
            <w:pPr>
              <w:numPr>
                <w:ilvl w:val="0"/>
                <w:numId w:val="18"/>
              </w:numPr>
              <w:ind w:left="34" w:hanging="142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19FD656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Закрепление изученного материала.</w:t>
            </w:r>
          </w:p>
        </w:tc>
        <w:tc>
          <w:tcPr>
            <w:tcW w:w="3512" w:type="dxa"/>
            <w:gridSpan w:val="2"/>
          </w:tcPr>
          <w:p w14:paraId="29288B6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Закрепляют</w:t>
            </w:r>
            <w:r w:rsidRPr="0096464D">
              <w:rPr>
                <w:sz w:val="22"/>
                <w:szCs w:val="22"/>
              </w:rPr>
              <w:t xml:space="preserve"> приёмы письменного деления на двузначное число; </w:t>
            </w:r>
            <w:r w:rsidRPr="0096464D">
              <w:rPr>
                <w:b/>
                <w:sz w:val="22"/>
                <w:szCs w:val="22"/>
              </w:rPr>
              <w:t>отрабатывают</w:t>
            </w:r>
            <w:r w:rsidRPr="0096464D">
              <w:rPr>
                <w:sz w:val="22"/>
                <w:szCs w:val="22"/>
              </w:rPr>
              <w:t xml:space="preserve"> вычислительные навыки;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задачи. </w:t>
            </w:r>
          </w:p>
          <w:p w14:paraId="13786D26" w14:textId="77777777" w:rsidR="000E2F2E" w:rsidRPr="0096464D" w:rsidRDefault="000E2F2E" w:rsidP="00DF2191">
            <w:pPr>
              <w:ind w:left="122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2"/>
          </w:tcPr>
          <w:p w14:paraId="0DFFFAE9" w14:textId="77777777" w:rsidR="000E2F2E" w:rsidRPr="0096464D" w:rsidRDefault="000E2F2E" w:rsidP="00DF2191">
            <w:pPr>
              <w:rPr>
                <w:b/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</w:t>
            </w:r>
            <w:r w:rsidRPr="0096464D">
              <w:rPr>
                <w:b/>
                <w:sz w:val="22"/>
                <w:szCs w:val="22"/>
              </w:rPr>
              <w:t xml:space="preserve"> </w:t>
            </w:r>
            <w:r w:rsidRPr="0096464D">
              <w:rPr>
                <w:sz w:val="22"/>
                <w:szCs w:val="22"/>
              </w:rPr>
              <w:t>письменное деление многозначных чисел на двузначное число; Решать задачи на встречное движение; читать равенства, используя математическую терминологию; решать уравнения.</w:t>
            </w:r>
            <w:r w:rsidRPr="0096464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006" w:type="dxa"/>
          </w:tcPr>
          <w:p w14:paraId="304987A6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успешности.</w:t>
            </w:r>
          </w:p>
          <w:p w14:paraId="0FE5BE54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7BC359E1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</w:t>
            </w:r>
          </w:p>
          <w:p w14:paraId="105C03E1" w14:textId="77777777" w:rsidR="000E2F2E" w:rsidRPr="0096464D" w:rsidRDefault="000E2F2E" w:rsidP="004307A2">
            <w:pPr>
              <w:ind w:right="-108"/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2FD0844C" w14:textId="77777777" w:rsidTr="004307A2">
        <w:trPr>
          <w:trHeight w:val="145"/>
        </w:trPr>
        <w:tc>
          <w:tcPr>
            <w:tcW w:w="851" w:type="dxa"/>
          </w:tcPr>
          <w:p w14:paraId="61355611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5633AF8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Закрепление изученного материала.</w:t>
            </w:r>
          </w:p>
        </w:tc>
        <w:tc>
          <w:tcPr>
            <w:tcW w:w="3512" w:type="dxa"/>
            <w:gridSpan w:val="2"/>
          </w:tcPr>
          <w:p w14:paraId="17E2AB3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деление многозначного числа на двузначное; </w:t>
            </w:r>
            <w:r w:rsidRPr="0096464D">
              <w:rPr>
                <w:b/>
                <w:sz w:val="22"/>
                <w:szCs w:val="22"/>
              </w:rPr>
              <w:t xml:space="preserve">отрабатывают </w:t>
            </w:r>
            <w:r w:rsidRPr="0096464D">
              <w:rPr>
                <w:sz w:val="22"/>
                <w:szCs w:val="22"/>
              </w:rPr>
              <w:t xml:space="preserve">вычислительные навыки,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задачи, </w:t>
            </w: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действия с именованными числами.</w:t>
            </w:r>
          </w:p>
        </w:tc>
        <w:tc>
          <w:tcPr>
            <w:tcW w:w="4253" w:type="dxa"/>
            <w:gridSpan w:val="2"/>
          </w:tcPr>
          <w:p w14:paraId="6DCEFB2D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письменное деление многозначного числа на двузначное; решать задачи на нахождение неизвестного по двум разностям; работать в парах и группах; выполнять задания творческого и поискового характера.</w:t>
            </w:r>
          </w:p>
        </w:tc>
        <w:tc>
          <w:tcPr>
            <w:tcW w:w="5006" w:type="dxa"/>
          </w:tcPr>
          <w:p w14:paraId="3886CEE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результата.</w:t>
            </w:r>
          </w:p>
          <w:p w14:paraId="26BC60F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  <w:p w14:paraId="23DFBC0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</w:t>
            </w:r>
            <w:r w:rsidRPr="0096464D">
              <w:rPr>
                <w:sz w:val="22"/>
                <w:szCs w:val="22"/>
              </w:rPr>
              <w:lastRenderedPageBreak/>
              <w:t>поставленной задачей и условиями её реализации.</w:t>
            </w:r>
          </w:p>
          <w:p w14:paraId="593DB83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ситуациях.</w:t>
            </w:r>
          </w:p>
        </w:tc>
      </w:tr>
      <w:tr w:rsidR="000E2F2E" w:rsidRPr="0096464D" w14:paraId="7824704F" w14:textId="77777777" w:rsidTr="004307A2">
        <w:trPr>
          <w:trHeight w:val="145"/>
        </w:trPr>
        <w:tc>
          <w:tcPr>
            <w:tcW w:w="851" w:type="dxa"/>
          </w:tcPr>
          <w:p w14:paraId="6D70368B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04E951A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Деление на двузначное число (в записи частного есть нули). </w:t>
            </w:r>
          </w:p>
        </w:tc>
        <w:tc>
          <w:tcPr>
            <w:tcW w:w="3512" w:type="dxa"/>
            <w:gridSpan w:val="2"/>
          </w:tcPr>
          <w:p w14:paraId="05EE67E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письменное деление на двузначное число; </w:t>
            </w:r>
            <w:r w:rsidRPr="0096464D">
              <w:rPr>
                <w:b/>
                <w:sz w:val="22"/>
                <w:szCs w:val="22"/>
              </w:rPr>
              <w:t>рассматривают</w:t>
            </w:r>
            <w:r w:rsidRPr="0096464D">
              <w:rPr>
                <w:sz w:val="22"/>
                <w:szCs w:val="22"/>
              </w:rPr>
              <w:t xml:space="preserve"> случаи деления, когда в частном есть нули; </w:t>
            </w:r>
            <w:r w:rsidRPr="0096464D">
              <w:rPr>
                <w:b/>
                <w:sz w:val="22"/>
                <w:szCs w:val="22"/>
              </w:rPr>
              <w:t xml:space="preserve">отрабатывают </w:t>
            </w:r>
            <w:r w:rsidRPr="0096464D">
              <w:rPr>
                <w:sz w:val="22"/>
                <w:szCs w:val="22"/>
              </w:rPr>
              <w:t xml:space="preserve">вычислительные навыки.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задачи и уравнения.</w:t>
            </w:r>
          </w:p>
        </w:tc>
        <w:tc>
          <w:tcPr>
            <w:tcW w:w="4253" w:type="dxa"/>
            <w:gridSpan w:val="2"/>
          </w:tcPr>
          <w:p w14:paraId="26141861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письменное деление на двузначное число, когда в частном есть нули; решать задачи на встречное движение; читать равенства. используя математическую терминологию; составлять и решать уравнения; работать в парах; выполнять задания творческого и поискового характера.</w:t>
            </w:r>
          </w:p>
        </w:tc>
        <w:tc>
          <w:tcPr>
            <w:tcW w:w="5006" w:type="dxa"/>
          </w:tcPr>
          <w:p w14:paraId="6BF7FB7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успешности.</w:t>
            </w:r>
          </w:p>
          <w:p w14:paraId="2376968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  <w:p w14:paraId="177905B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18DD2D6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</w:tc>
      </w:tr>
      <w:tr w:rsidR="000E2F2E" w:rsidRPr="0096464D" w14:paraId="0F504249" w14:textId="77777777" w:rsidTr="004307A2">
        <w:trPr>
          <w:trHeight w:val="145"/>
        </w:trPr>
        <w:tc>
          <w:tcPr>
            <w:tcW w:w="851" w:type="dxa"/>
          </w:tcPr>
          <w:p w14:paraId="28F56C01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6A3D2C0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на двузначное число (</w:t>
            </w:r>
            <w:r w:rsidRPr="0096464D">
              <w:rPr>
                <w:sz w:val="22"/>
                <w:szCs w:val="22"/>
              </w:rPr>
              <w:t xml:space="preserve">в записи частного есть нули). </w:t>
            </w:r>
          </w:p>
        </w:tc>
        <w:tc>
          <w:tcPr>
            <w:tcW w:w="3512" w:type="dxa"/>
            <w:gridSpan w:val="2"/>
          </w:tcPr>
          <w:p w14:paraId="47CE847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деление многозначного числа на двузначное; </w:t>
            </w:r>
            <w:r w:rsidRPr="0096464D">
              <w:rPr>
                <w:b/>
                <w:sz w:val="22"/>
                <w:szCs w:val="22"/>
              </w:rPr>
              <w:t xml:space="preserve">совершенствуют </w:t>
            </w:r>
            <w:r w:rsidRPr="0096464D">
              <w:rPr>
                <w:sz w:val="22"/>
                <w:szCs w:val="22"/>
              </w:rPr>
              <w:t xml:space="preserve">вычислительные навыки,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задачи.</w:t>
            </w:r>
          </w:p>
        </w:tc>
        <w:tc>
          <w:tcPr>
            <w:tcW w:w="4253" w:type="dxa"/>
            <w:gridSpan w:val="2"/>
          </w:tcPr>
          <w:p w14:paraId="58BDDD51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письменное деление многозначного числа на  двузначное; решать задачи с величинами «производительность», «время», «работа»; читать равенства, используя математическую терминологию; составлять и решать уравнения.</w:t>
            </w:r>
          </w:p>
        </w:tc>
        <w:tc>
          <w:tcPr>
            <w:tcW w:w="5006" w:type="dxa"/>
          </w:tcPr>
          <w:p w14:paraId="06E05CD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успешности.</w:t>
            </w:r>
          </w:p>
          <w:p w14:paraId="6855A97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  <w:p w14:paraId="39526D5B" w14:textId="77777777" w:rsidR="000E2F2E" w:rsidRPr="0096464D" w:rsidRDefault="000E2F2E" w:rsidP="004307A2">
            <w:pPr>
              <w:tabs>
                <w:tab w:val="left" w:pos="4196"/>
              </w:tabs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2A3A07F6" w14:textId="77777777" w:rsidR="004307A2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</w:tc>
      </w:tr>
      <w:tr w:rsidR="000E2F2E" w:rsidRPr="0096464D" w14:paraId="7C3AE2A7" w14:textId="77777777" w:rsidTr="004307A2">
        <w:trPr>
          <w:trHeight w:val="145"/>
        </w:trPr>
        <w:tc>
          <w:tcPr>
            <w:tcW w:w="851" w:type="dxa"/>
          </w:tcPr>
          <w:p w14:paraId="150B9CCD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798B136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Что узнали. Чему научились.</w:t>
            </w:r>
          </w:p>
        </w:tc>
        <w:tc>
          <w:tcPr>
            <w:tcW w:w="3512" w:type="dxa"/>
            <w:gridSpan w:val="2"/>
          </w:tcPr>
          <w:p w14:paraId="67733ED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Закрепляют</w:t>
            </w:r>
            <w:r w:rsidRPr="0096464D">
              <w:rPr>
                <w:sz w:val="22"/>
                <w:szCs w:val="22"/>
              </w:rPr>
              <w:t xml:space="preserve"> приемы деления многозначного числа на двузначное; </w:t>
            </w:r>
            <w:r w:rsidRPr="0096464D">
              <w:rPr>
                <w:b/>
                <w:sz w:val="22"/>
                <w:szCs w:val="22"/>
              </w:rPr>
              <w:t xml:space="preserve">совершенствуют </w:t>
            </w:r>
            <w:r w:rsidRPr="0096464D">
              <w:rPr>
                <w:sz w:val="22"/>
                <w:szCs w:val="22"/>
              </w:rPr>
              <w:t>вычислительные навыки, умение решать задачи.</w:t>
            </w:r>
          </w:p>
        </w:tc>
        <w:tc>
          <w:tcPr>
            <w:tcW w:w="4253" w:type="dxa"/>
            <w:gridSpan w:val="2"/>
          </w:tcPr>
          <w:p w14:paraId="4B3E8669" w14:textId="77777777" w:rsidR="004307A2" w:rsidRDefault="000E2F2E" w:rsidP="004307A2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</w:t>
            </w:r>
            <w:r w:rsidR="004307A2">
              <w:rPr>
                <w:sz w:val="22"/>
                <w:szCs w:val="22"/>
              </w:rPr>
              <w:t xml:space="preserve">  </w:t>
            </w:r>
            <w:r w:rsidRPr="0096464D">
              <w:rPr>
                <w:sz w:val="22"/>
                <w:szCs w:val="22"/>
              </w:rPr>
              <w:t xml:space="preserve"> выполнять письменное деление многозначного числа на двузначное; решать задачи изученных видов; читать равенства, используя математическую терминологию; составлять </w:t>
            </w:r>
            <w:r w:rsidR="004307A2">
              <w:rPr>
                <w:sz w:val="22"/>
                <w:szCs w:val="22"/>
              </w:rPr>
              <w:t xml:space="preserve">  </w:t>
            </w:r>
            <w:r w:rsidRPr="0096464D">
              <w:rPr>
                <w:sz w:val="22"/>
                <w:szCs w:val="22"/>
              </w:rPr>
              <w:t xml:space="preserve">и </w:t>
            </w:r>
            <w:r w:rsidR="004307A2">
              <w:rPr>
                <w:sz w:val="22"/>
                <w:szCs w:val="22"/>
              </w:rPr>
              <w:t xml:space="preserve"> </w:t>
            </w:r>
            <w:r w:rsidRPr="0096464D">
              <w:rPr>
                <w:sz w:val="22"/>
                <w:szCs w:val="22"/>
              </w:rPr>
              <w:t>решать уравнения,</w:t>
            </w:r>
          </w:p>
          <w:p w14:paraId="38B74ED9" w14:textId="77777777" w:rsidR="004307A2" w:rsidRDefault="004307A2" w:rsidP="004307A2">
            <w:pPr>
              <w:ind w:left="58"/>
              <w:rPr>
                <w:sz w:val="22"/>
                <w:szCs w:val="22"/>
              </w:rPr>
            </w:pPr>
          </w:p>
          <w:p w14:paraId="6B58B977" w14:textId="77777777" w:rsidR="000E2F2E" w:rsidRPr="0096464D" w:rsidRDefault="000E2F2E" w:rsidP="004307A2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lastRenderedPageBreak/>
              <w:t xml:space="preserve"> работать в парах.</w:t>
            </w:r>
          </w:p>
        </w:tc>
        <w:tc>
          <w:tcPr>
            <w:tcW w:w="5006" w:type="dxa"/>
          </w:tcPr>
          <w:p w14:paraId="45CFF3E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</w:t>
            </w:r>
          </w:p>
          <w:p w14:paraId="55CBDD1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представлять информацию в знаково-символической или графической форме: самостоятельно выстраивать модели математических понятий, отношений, </w:t>
            </w:r>
            <w:r w:rsidRPr="0096464D">
              <w:rPr>
                <w:sz w:val="22"/>
                <w:szCs w:val="22"/>
              </w:rPr>
              <w:lastRenderedPageBreak/>
              <w:t>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</w:t>
            </w:r>
          </w:p>
          <w:p w14:paraId="08ECEFA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воспринимать и понимать причины успеха/неуспеха в учебной деятельности, конструктивно действовать даже в ситуациях неуспеха.</w:t>
            </w:r>
          </w:p>
          <w:p w14:paraId="04B3AE8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3AD8278C" w14:textId="77777777" w:rsidTr="004307A2">
        <w:trPr>
          <w:trHeight w:val="145"/>
        </w:trPr>
        <w:tc>
          <w:tcPr>
            <w:tcW w:w="851" w:type="dxa"/>
          </w:tcPr>
          <w:p w14:paraId="7A1625AA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3EAFD47B" w14:textId="77777777" w:rsidR="000E2F2E" w:rsidRPr="0096464D" w:rsidRDefault="000E2F2E" w:rsidP="00DF2191">
            <w:pPr>
              <w:ind w:left="129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Что узнали. Чему научились.</w:t>
            </w:r>
          </w:p>
        </w:tc>
        <w:tc>
          <w:tcPr>
            <w:tcW w:w="3512" w:type="dxa"/>
            <w:gridSpan w:val="2"/>
          </w:tcPr>
          <w:p w14:paraId="7A7757E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Закрепляют</w:t>
            </w:r>
            <w:r w:rsidRPr="0096464D">
              <w:rPr>
                <w:sz w:val="22"/>
                <w:szCs w:val="22"/>
              </w:rPr>
              <w:t xml:space="preserve"> приемы деления многозначного числа на двузначное; </w:t>
            </w:r>
            <w:r w:rsidRPr="0096464D">
              <w:rPr>
                <w:b/>
                <w:sz w:val="22"/>
                <w:szCs w:val="22"/>
              </w:rPr>
              <w:t xml:space="preserve">совершенствуют </w:t>
            </w:r>
            <w:r w:rsidRPr="0096464D">
              <w:rPr>
                <w:sz w:val="22"/>
                <w:szCs w:val="22"/>
              </w:rPr>
              <w:t>вычислительные навыки, умение решать задачи.</w:t>
            </w:r>
          </w:p>
        </w:tc>
        <w:tc>
          <w:tcPr>
            <w:tcW w:w="4253" w:type="dxa"/>
            <w:gridSpan w:val="2"/>
          </w:tcPr>
          <w:p w14:paraId="4F746EB2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письменное деление многозначного числа на двузначное; решать задачи изученных видов; читать равенства, используя математическую терминологию; составлять и решать уравнения, работать в парах.</w:t>
            </w:r>
          </w:p>
        </w:tc>
        <w:tc>
          <w:tcPr>
            <w:tcW w:w="5006" w:type="dxa"/>
          </w:tcPr>
          <w:p w14:paraId="40C76F9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понимание</w:t>
            </w:r>
            <w:r w:rsidRPr="0096464D">
              <w:rPr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>
              <w:rPr>
                <w:iCs/>
                <w:sz w:val="22"/>
                <w:szCs w:val="22"/>
              </w:rPr>
              <w:t>умение</w:t>
            </w:r>
            <w:r w:rsidRPr="0096464D">
              <w:rPr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явлений.</w:t>
            </w:r>
          </w:p>
          <w:p w14:paraId="3E11C8C8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задачами.</w:t>
            </w:r>
          </w:p>
          <w:p w14:paraId="4B5065F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66648F3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принимать участие в определении общей цели и путей её достижения.</w:t>
            </w:r>
          </w:p>
        </w:tc>
      </w:tr>
      <w:tr w:rsidR="000E2F2E" w:rsidRPr="0096464D" w14:paraId="34B47BC7" w14:textId="77777777" w:rsidTr="004307A2">
        <w:trPr>
          <w:trHeight w:val="145"/>
        </w:trPr>
        <w:tc>
          <w:tcPr>
            <w:tcW w:w="851" w:type="dxa"/>
          </w:tcPr>
          <w:p w14:paraId="11720087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5D8AE646" w14:textId="77777777" w:rsidR="000E2F2E" w:rsidRPr="00094CB9" w:rsidRDefault="000E2F2E" w:rsidP="00094CB9">
            <w:pPr>
              <w:rPr>
                <w:sz w:val="22"/>
                <w:szCs w:val="22"/>
              </w:rPr>
            </w:pPr>
            <w:r w:rsidRPr="00094CB9">
              <w:rPr>
                <w:sz w:val="22"/>
                <w:szCs w:val="22"/>
              </w:rPr>
              <w:t xml:space="preserve">Деление на трехзначное число. </w:t>
            </w:r>
          </w:p>
        </w:tc>
        <w:tc>
          <w:tcPr>
            <w:tcW w:w="3512" w:type="dxa"/>
            <w:gridSpan w:val="2"/>
          </w:tcPr>
          <w:p w14:paraId="34B10437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Знают</w:t>
            </w:r>
            <w:r w:rsidRPr="0096464D">
              <w:rPr>
                <w:sz w:val="22"/>
                <w:szCs w:val="22"/>
              </w:rPr>
              <w:t xml:space="preserve"> конкретный смысл умножения и деления, связи между результатами и компонентами умножения и деления. </w:t>
            </w:r>
            <w:r w:rsidRPr="0096464D">
              <w:rPr>
                <w:b/>
                <w:sz w:val="22"/>
                <w:szCs w:val="22"/>
              </w:rPr>
              <w:t>Применяют</w:t>
            </w:r>
            <w:r w:rsidRPr="0096464D">
              <w:rPr>
                <w:sz w:val="22"/>
                <w:szCs w:val="22"/>
              </w:rPr>
              <w:t xml:space="preserve"> прием письменного умножения и деления на трехзначное число.</w:t>
            </w:r>
          </w:p>
        </w:tc>
        <w:tc>
          <w:tcPr>
            <w:tcW w:w="4253" w:type="dxa"/>
            <w:gridSpan w:val="2"/>
          </w:tcPr>
          <w:p w14:paraId="05FB8455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pacing w:val="3"/>
                <w:sz w:val="22"/>
                <w:szCs w:val="22"/>
              </w:rPr>
              <w:t xml:space="preserve">Научатся выполнять письменное деление на </w:t>
            </w:r>
            <w:r w:rsidRPr="0096464D">
              <w:rPr>
                <w:sz w:val="22"/>
                <w:szCs w:val="22"/>
              </w:rPr>
              <w:t>трехзначное число; читать равенства, используя математическую терминологию; моделировать с помощью схематических чертежей и таблиц решать задачи изученных видов; составлять и решать уравнения; работать в группах.</w:t>
            </w:r>
            <w:r w:rsidRPr="0096464D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5006" w:type="dxa"/>
          </w:tcPr>
          <w:p w14:paraId="1D1055E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16BC01B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4599B26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</w:t>
            </w:r>
            <w:r w:rsidRPr="0096464D">
              <w:rPr>
                <w:sz w:val="22"/>
                <w:szCs w:val="22"/>
              </w:rPr>
              <w:lastRenderedPageBreak/>
              <w:t>способы достижения результата, осваивать начальные формы познавательной и личностной рефлексии.</w:t>
            </w:r>
          </w:p>
          <w:p w14:paraId="345ED23F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6DE6558E" w14:textId="77777777" w:rsidTr="004307A2">
        <w:trPr>
          <w:trHeight w:val="145"/>
        </w:trPr>
        <w:tc>
          <w:tcPr>
            <w:tcW w:w="851" w:type="dxa"/>
          </w:tcPr>
          <w:p w14:paraId="0AFD4050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3098E75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094CB9">
              <w:rPr>
                <w:sz w:val="22"/>
                <w:szCs w:val="22"/>
              </w:rPr>
              <w:t>Деление на трехзначное число.</w:t>
            </w:r>
          </w:p>
        </w:tc>
        <w:tc>
          <w:tcPr>
            <w:tcW w:w="3512" w:type="dxa"/>
            <w:gridSpan w:val="2"/>
          </w:tcPr>
          <w:p w14:paraId="74EF1FB5" w14:textId="77777777" w:rsidR="000E2F2E" w:rsidRPr="0096464D" w:rsidRDefault="000E2F2E" w:rsidP="0029673C">
            <w:pPr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</w:pPr>
            <w:r w:rsidRPr="0096464D">
              <w:rPr>
                <w:rFonts w:eastAsia="Courier New"/>
                <w:b/>
                <w:bCs/>
                <w:spacing w:val="-2"/>
                <w:sz w:val="22"/>
                <w:szCs w:val="22"/>
                <w:lang w:eastAsia="en-US" w:bidi="ru-RU"/>
              </w:rPr>
              <w:t>Анализируют</w:t>
            </w:r>
            <w:r w:rsidRPr="0096464D"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  <w:t xml:space="preserve"> свою работу, </w:t>
            </w:r>
            <w:r w:rsidRPr="0096464D">
              <w:rPr>
                <w:rFonts w:eastAsia="Courier New"/>
                <w:b/>
                <w:bCs/>
                <w:spacing w:val="-2"/>
                <w:sz w:val="22"/>
                <w:szCs w:val="22"/>
                <w:lang w:eastAsia="en-US" w:bidi="ru-RU"/>
              </w:rPr>
              <w:t>выполняют</w:t>
            </w:r>
            <w:r w:rsidRPr="0096464D"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  <w:t xml:space="preserve"> работу над ошибками.</w:t>
            </w:r>
          </w:p>
          <w:p w14:paraId="14A06AA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Закрепляют</w:t>
            </w:r>
            <w:r w:rsidRPr="0096464D">
              <w:rPr>
                <w:sz w:val="22"/>
                <w:szCs w:val="22"/>
              </w:rPr>
              <w:t xml:space="preserve"> приемы деление на трехзначное число; </w:t>
            </w:r>
            <w:r w:rsidRPr="0096464D">
              <w:rPr>
                <w:b/>
                <w:sz w:val="22"/>
                <w:szCs w:val="22"/>
              </w:rPr>
              <w:t>изучают</w:t>
            </w:r>
            <w:r w:rsidRPr="0096464D">
              <w:rPr>
                <w:sz w:val="22"/>
                <w:szCs w:val="22"/>
              </w:rPr>
              <w:t xml:space="preserve">  способ деления, когда в частном есть нули; </w:t>
            </w:r>
            <w:r w:rsidRPr="0096464D">
              <w:rPr>
                <w:b/>
                <w:sz w:val="22"/>
                <w:szCs w:val="22"/>
              </w:rPr>
              <w:t>отрабатывают</w:t>
            </w:r>
            <w:r w:rsidRPr="0096464D">
              <w:rPr>
                <w:sz w:val="22"/>
                <w:szCs w:val="22"/>
              </w:rPr>
              <w:t xml:space="preserve"> вычислительные навыки,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задачи.</w:t>
            </w:r>
          </w:p>
        </w:tc>
        <w:tc>
          <w:tcPr>
            <w:tcW w:w="4253" w:type="dxa"/>
            <w:gridSpan w:val="2"/>
          </w:tcPr>
          <w:p w14:paraId="69293581" w14:textId="77777777" w:rsidR="000E2F2E" w:rsidRPr="0096464D" w:rsidRDefault="000E2F2E" w:rsidP="00DF2191">
            <w:pPr>
              <w:ind w:left="58"/>
              <w:rPr>
                <w:rFonts w:eastAsia="Calibri"/>
                <w:sz w:val="22"/>
                <w:szCs w:val="22"/>
                <w:lang w:eastAsia="en-US"/>
              </w:rPr>
            </w:pPr>
            <w:r w:rsidRPr="0096464D">
              <w:rPr>
                <w:rFonts w:eastAsia="Calibri"/>
                <w:iCs/>
                <w:sz w:val="22"/>
                <w:szCs w:val="22"/>
                <w:lang w:eastAsia="en-US"/>
              </w:rPr>
              <w:t xml:space="preserve">Адекватно оценивать </w:t>
            </w:r>
            <w:r w:rsidRPr="0096464D">
              <w:rPr>
                <w:rFonts w:eastAsia="Calibri"/>
                <w:sz w:val="22"/>
                <w:szCs w:val="22"/>
                <w:lang w:eastAsia="en-US"/>
              </w:rPr>
              <w:t>результаты контрольной работы.</w:t>
            </w:r>
          </w:p>
          <w:p w14:paraId="6CF67AB7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Научатся выполнять деление на трехзначное число, когда в частном есть нули; моделировать с помощью схематических чертежей и таблиц решать задачи изученных видов; составлять и решать уравнения; работать в группах.  </w:t>
            </w:r>
          </w:p>
        </w:tc>
        <w:tc>
          <w:tcPr>
            <w:tcW w:w="5006" w:type="dxa"/>
          </w:tcPr>
          <w:p w14:paraId="46CEAB0D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мотивы учебной деятельности и личностного смысла учения.</w:t>
            </w:r>
          </w:p>
          <w:p w14:paraId="0184F33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задачами;</w:t>
            </w:r>
          </w:p>
          <w:p w14:paraId="6472F7CB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299901C9" w14:textId="77777777" w:rsidR="000E2F2E" w:rsidRPr="0096464D" w:rsidRDefault="000E2F2E" w:rsidP="00DF2191">
            <w:pPr>
              <w:rPr>
                <w:rFonts w:eastAsia="Calibri"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>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3955E090" w14:textId="77777777" w:rsidTr="004307A2">
        <w:trPr>
          <w:trHeight w:val="145"/>
        </w:trPr>
        <w:tc>
          <w:tcPr>
            <w:tcW w:w="851" w:type="dxa"/>
          </w:tcPr>
          <w:p w14:paraId="386D2B1D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4F1BBB3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Деление на трехзначное число.</w:t>
            </w:r>
          </w:p>
        </w:tc>
        <w:tc>
          <w:tcPr>
            <w:tcW w:w="3512" w:type="dxa"/>
            <w:gridSpan w:val="2"/>
          </w:tcPr>
          <w:p w14:paraId="75E947D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 xml:space="preserve">Изучают </w:t>
            </w:r>
            <w:r w:rsidRPr="0096464D">
              <w:rPr>
                <w:sz w:val="22"/>
                <w:szCs w:val="22"/>
              </w:rPr>
              <w:t xml:space="preserve"> приемы деления на трехзначное число, когда в частном есть нули;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вычислительные навыки, умение решать задачи.</w:t>
            </w:r>
          </w:p>
        </w:tc>
        <w:tc>
          <w:tcPr>
            <w:tcW w:w="4253" w:type="dxa"/>
            <w:gridSpan w:val="2"/>
          </w:tcPr>
          <w:p w14:paraId="1175619E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Научатся выполнять деление на трехзначное число, когда в частном есть нули; моделировать с помощью схематических чертежей и таблиц решать задачи изученных видов; составлять и решать уравнения; работать в группах.  </w:t>
            </w:r>
          </w:p>
        </w:tc>
        <w:tc>
          <w:tcPr>
            <w:tcW w:w="5006" w:type="dxa"/>
          </w:tcPr>
          <w:p w14:paraId="5F2E9688" w14:textId="77777777" w:rsidR="000E2F2E" w:rsidRPr="0096464D" w:rsidRDefault="009B77D6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sz w:val="22"/>
                <w:szCs w:val="22"/>
              </w:rPr>
              <w:tab/>
            </w:r>
            <w:r w:rsidR="000E2F2E">
              <w:rPr>
                <w:rFonts w:eastAsia="Calibri"/>
                <w:bCs/>
                <w:iCs/>
                <w:sz w:val="22"/>
                <w:szCs w:val="22"/>
              </w:rPr>
              <w:t>понимание</w:t>
            </w:r>
            <w:r w:rsidR="000E2F2E" w:rsidRPr="0096464D">
              <w:rPr>
                <w:rFonts w:eastAsia="Calibri"/>
                <w:bCs/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 w:rsidR="000E2F2E">
              <w:rPr>
                <w:rFonts w:eastAsia="Calibri"/>
                <w:bCs/>
                <w:iCs/>
                <w:sz w:val="22"/>
                <w:szCs w:val="22"/>
              </w:rPr>
              <w:t>умение</w:t>
            </w:r>
            <w:r w:rsidR="000E2F2E" w:rsidRPr="0096464D">
              <w:rPr>
                <w:rFonts w:eastAsia="Calibri"/>
                <w:bCs/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явлений;</w:t>
            </w:r>
          </w:p>
          <w:p w14:paraId="1951B8B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 xml:space="preserve">Познавательные: </w:t>
            </w: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ab/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>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рассуждений;</w:t>
            </w:r>
          </w:p>
          <w:p w14:paraId="6F285876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воспринимать и понимать причины успеха/неуспеха в учебной деятельности, конструктивно действовать даже в ситуациях неуспеха.</w:t>
            </w:r>
          </w:p>
          <w:p w14:paraId="79D69D1A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0E2F2E" w:rsidRPr="0096464D" w14:paraId="295B2827" w14:textId="77777777" w:rsidTr="004307A2">
        <w:trPr>
          <w:trHeight w:val="145"/>
        </w:trPr>
        <w:tc>
          <w:tcPr>
            <w:tcW w:w="851" w:type="dxa"/>
          </w:tcPr>
          <w:p w14:paraId="2E94C05E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1BA497A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Проверка  умножения делением.</w:t>
            </w:r>
          </w:p>
        </w:tc>
        <w:tc>
          <w:tcPr>
            <w:tcW w:w="3512" w:type="dxa"/>
            <w:gridSpan w:val="2"/>
          </w:tcPr>
          <w:p w14:paraId="145A189E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письменные вычисления. </w:t>
            </w:r>
            <w:r w:rsidRPr="0096464D">
              <w:rPr>
                <w:b/>
                <w:sz w:val="22"/>
                <w:szCs w:val="22"/>
              </w:rPr>
              <w:t>Используют</w:t>
            </w:r>
            <w:r w:rsidRPr="0096464D">
              <w:rPr>
                <w:sz w:val="22"/>
                <w:szCs w:val="22"/>
              </w:rPr>
              <w:t xml:space="preserve"> приемы </w:t>
            </w:r>
            <w:r w:rsidRPr="0096464D">
              <w:rPr>
                <w:sz w:val="22"/>
                <w:szCs w:val="22"/>
              </w:rPr>
              <w:lastRenderedPageBreak/>
              <w:t>проверки правильности вычисления результата действия, нахождения значения числового  выражения.</w:t>
            </w:r>
          </w:p>
        </w:tc>
        <w:tc>
          <w:tcPr>
            <w:tcW w:w="4253" w:type="dxa"/>
            <w:gridSpan w:val="2"/>
          </w:tcPr>
          <w:p w14:paraId="5F6F150D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lastRenderedPageBreak/>
              <w:t xml:space="preserve">Научатся выполнять проверку умножения делением; читать равенства, используя </w:t>
            </w:r>
            <w:r w:rsidRPr="0096464D">
              <w:rPr>
                <w:sz w:val="22"/>
                <w:szCs w:val="22"/>
              </w:rPr>
              <w:lastRenderedPageBreak/>
              <w:t>математическую терминологию; моделировать с помощью таблиц и решать задачи изученных видов.</w:t>
            </w:r>
          </w:p>
        </w:tc>
        <w:tc>
          <w:tcPr>
            <w:tcW w:w="5006" w:type="dxa"/>
          </w:tcPr>
          <w:p w14:paraId="438781A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</w:t>
            </w:r>
            <w:r w:rsidRPr="0096464D">
              <w:rPr>
                <w:sz w:val="22"/>
                <w:szCs w:val="22"/>
              </w:rPr>
              <w:lastRenderedPageBreak/>
              <w:t>выделенных критериев её успешности.</w:t>
            </w:r>
          </w:p>
          <w:p w14:paraId="40855C5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5733BDA2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</w:t>
            </w:r>
          </w:p>
          <w:p w14:paraId="76FED5C0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0E2F2E" w:rsidRPr="0096464D" w14:paraId="0C59C718" w14:textId="77777777" w:rsidTr="004307A2">
        <w:trPr>
          <w:trHeight w:val="701"/>
        </w:trPr>
        <w:tc>
          <w:tcPr>
            <w:tcW w:w="851" w:type="dxa"/>
          </w:tcPr>
          <w:p w14:paraId="29202E52" w14:textId="77777777" w:rsidR="000E2F2E" w:rsidRPr="0096464D" w:rsidRDefault="000E2F2E" w:rsidP="00DF2191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529DC49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Проверка деления умножением.</w:t>
            </w:r>
          </w:p>
        </w:tc>
        <w:tc>
          <w:tcPr>
            <w:tcW w:w="3512" w:type="dxa"/>
            <w:gridSpan w:val="2"/>
          </w:tcPr>
          <w:p w14:paraId="098B0B81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письменные вычисления. </w:t>
            </w:r>
            <w:r w:rsidRPr="0096464D">
              <w:rPr>
                <w:b/>
                <w:sz w:val="22"/>
                <w:szCs w:val="22"/>
              </w:rPr>
              <w:t>Используют</w:t>
            </w:r>
            <w:r w:rsidRPr="0096464D">
              <w:rPr>
                <w:sz w:val="22"/>
                <w:szCs w:val="22"/>
              </w:rPr>
              <w:t xml:space="preserve"> различные приемы проверки правильности вычисления результата действия, нахождения значения числового  выражения.</w:t>
            </w:r>
          </w:p>
        </w:tc>
        <w:tc>
          <w:tcPr>
            <w:tcW w:w="4253" w:type="dxa"/>
            <w:gridSpan w:val="2"/>
          </w:tcPr>
          <w:p w14:paraId="36450E02" w14:textId="77777777" w:rsidR="000E2F2E" w:rsidRPr="0096464D" w:rsidRDefault="000E2F2E" w:rsidP="00DF2191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проверку деления умножением; моделировать с помощью схематических чертежей и таблиц решать задачи изученных видов.</w:t>
            </w:r>
          </w:p>
        </w:tc>
        <w:tc>
          <w:tcPr>
            <w:tcW w:w="5006" w:type="dxa"/>
          </w:tcPr>
          <w:p w14:paraId="12373AC5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6BD65B73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197F3A59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40EE2DA4" w14:textId="77777777" w:rsidR="000E2F2E" w:rsidRPr="0096464D" w:rsidRDefault="000E2F2E" w:rsidP="00DF2191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B710ED" w:rsidRPr="0096464D" w14:paraId="66806F82" w14:textId="77777777" w:rsidTr="004307A2">
        <w:trPr>
          <w:trHeight w:val="701"/>
        </w:trPr>
        <w:tc>
          <w:tcPr>
            <w:tcW w:w="851" w:type="dxa"/>
          </w:tcPr>
          <w:p w14:paraId="6B37A760" w14:textId="77777777" w:rsidR="00B710ED" w:rsidRPr="0096464D" w:rsidRDefault="00B710ED" w:rsidP="00B710ED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511D0EE7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Проверка деления умножением.</w:t>
            </w:r>
          </w:p>
        </w:tc>
        <w:tc>
          <w:tcPr>
            <w:tcW w:w="3512" w:type="dxa"/>
            <w:gridSpan w:val="2"/>
          </w:tcPr>
          <w:p w14:paraId="62D185AA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Выполняют</w:t>
            </w:r>
            <w:r w:rsidRPr="0096464D">
              <w:rPr>
                <w:sz w:val="22"/>
                <w:szCs w:val="22"/>
              </w:rPr>
              <w:t xml:space="preserve"> письменные вычисления. </w:t>
            </w:r>
            <w:r w:rsidRPr="0096464D">
              <w:rPr>
                <w:b/>
                <w:sz w:val="22"/>
                <w:szCs w:val="22"/>
              </w:rPr>
              <w:t>Используют</w:t>
            </w:r>
            <w:r w:rsidRPr="0096464D">
              <w:rPr>
                <w:sz w:val="22"/>
                <w:szCs w:val="22"/>
              </w:rPr>
              <w:t xml:space="preserve"> различные приемы проверки правильности вычисления результата действия, нахождения значения числового  выражения.</w:t>
            </w:r>
          </w:p>
        </w:tc>
        <w:tc>
          <w:tcPr>
            <w:tcW w:w="4253" w:type="dxa"/>
            <w:gridSpan w:val="2"/>
          </w:tcPr>
          <w:p w14:paraId="1B01AB1E" w14:textId="77777777" w:rsidR="00B710ED" w:rsidRPr="0096464D" w:rsidRDefault="00B710ED" w:rsidP="00B710ED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проверку деления умножением; моделировать с помощью схематических чертежей и таблиц решать задачи изученных видов.</w:t>
            </w:r>
          </w:p>
        </w:tc>
        <w:tc>
          <w:tcPr>
            <w:tcW w:w="5006" w:type="dxa"/>
          </w:tcPr>
          <w:p w14:paraId="2A0E6801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05B8BA7F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</w:t>
            </w:r>
            <w:r w:rsidRPr="0096464D">
              <w:rPr>
                <w:sz w:val="22"/>
                <w:szCs w:val="22"/>
              </w:rPr>
              <w:lastRenderedPageBreak/>
              <w:t>следственных связей, построения рассуждений.</w:t>
            </w:r>
          </w:p>
          <w:p w14:paraId="1AD73C3B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4E2E6FB6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B710ED" w:rsidRPr="0096464D" w14:paraId="31269A54" w14:textId="77777777" w:rsidTr="004307A2">
        <w:trPr>
          <w:trHeight w:val="145"/>
        </w:trPr>
        <w:tc>
          <w:tcPr>
            <w:tcW w:w="851" w:type="dxa"/>
          </w:tcPr>
          <w:p w14:paraId="6842B89F" w14:textId="77777777" w:rsidR="00B710ED" w:rsidRPr="0096464D" w:rsidRDefault="00B710ED" w:rsidP="00B710ED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62B1A944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Что узнали. Чему научились.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512" w:type="dxa"/>
            <w:gridSpan w:val="2"/>
          </w:tcPr>
          <w:p w14:paraId="54B7790F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Закрепляют</w:t>
            </w:r>
            <w:r w:rsidRPr="0096464D">
              <w:rPr>
                <w:sz w:val="22"/>
                <w:szCs w:val="22"/>
              </w:rPr>
              <w:t xml:space="preserve"> приемы письменного умножения и деления на трехзначное число;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вычислительные навыки,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решать задачи и уравнения, выполняют действия с именованными числами.</w:t>
            </w:r>
          </w:p>
        </w:tc>
        <w:tc>
          <w:tcPr>
            <w:tcW w:w="4253" w:type="dxa"/>
            <w:gridSpan w:val="2"/>
          </w:tcPr>
          <w:p w14:paraId="1DAC08BF" w14:textId="77777777" w:rsidR="00B710ED" w:rsidRPr="0096464D" w:rsidRDefault="00B710ED" w:rsidP="00B710ED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Научатся выполнять умножение и деление на трехзначное число; моделировать с помощью схематических чертежей и таблиц решать задачи изученных видов; решать уравнения; выполнять преобразования единиц измерения, используя соотношения между ними; работать в парах.  </w:t>
            </w:r>
          </w:p>
        </w:tc>
        <w:tc>
          <w:tcPr>
            <w:tcW w:w="5006" w:type="dxa"/>
          </w:tcPr>
          <w:p w14:paraId="6BD8481F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положительное отношение к урокам математики, к обучению, к школе</w:t>
            </w:r>
          </w:p>
          <w:p w14:paraId="6353CB11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  <w:p w14:paraId="20A2241E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07505DAE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B710ED" w:rsidRPr="0096464D" w14:paraId="358055B2" w14:textId="77777777" w:rsidTr="004307A2">
        <w:trPr>
          <w:trHeight w:val="145"/>
        </w:trPr>
        <w:tc>
          <w:tcPr>
            <w:tcW w:w="851" w:type="dxa"/>
          </w:tcPr>
          <w:p w14:paraId="30FB523F" w14:textId="77777777" w:rsidR="00B710ED" w:rsidRPr="0096464D" w:rsidRDefault="00B710ED" w:rsidP="00B710ED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348F0A89" w14:textId="77777777" w:rsidR="00B710ED" w:rsidRPr="00F33CB1" w:rsidRDefault="00B710ED" w:rsidP="00B710ED">
            <w:pPr>
              <w:rPr>
                <w:sz w:val="22"/>
                <w:szCs w:val="22"/>
                <w:highlight w:val="yellow"/>
              </w:rPr>
            </w:pPr>
            <w:r w:rsidRPr="00F33CB1">
              <w:rPr>
                <w:sz w:val="22"/>
                <w:szCs w:val="22"/>
              </w:rPr>
              <w:t>Приемы письменного умножения и деления многозначных чисел.</w:t>
            </w:r>
            <w:r>
              <w:rPr>
                <w:sz w:val="22"/>
                <w:szCs w:val="22"/>
              </w:rPr>
              <w:t xml:space="preserve"> Подготовка к контрольной работе.</w:t>
            </w:r>
          </w:p>
        </w:tc>
        <w:tc>
          <w:tcPr>
            <w:tcW w:w="3512" w:type="dxa"/>
            <w:gridSpan w:val="2"/>
          </w:tcPr>
          <w:p w14:paraId="6E9406D4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ourier New"/>
                <w:b/>
                <w:bCs/>
                <w:spacing w:val="-2"/>
                <w:sz w:val="22"/>
                <w:szCs w:val="22"/>
                <w:lang w:eastAsia="en-US" w:bidi="ru-RU"/>
              </w:rPr>
              <w:t>Анализируют</w:t>
            </w:r>
            <w:r w:rsidRPr="0096464D"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  <w:t xml:space="preserve"> свою работу, </w:t>
            </w:r>
            <w:r w:rsidRPr="0096464D">
              <w:rPr>
                <w:rFonts w:eastAsia="Courier New"/>
                <w:b/>
                <w:bCs/>
                <w:spacing w:val="-2"/>
                <w:sz w:val="22"/>
                <w:szCs w:val="22"/>
                <w:lang w:eastAsia="en-US" w:bidi="ru-RU"/>
              </w:rPr>
              <w:t>выполняют</w:t>
            </w:r>
            <w:r w:rsidRPr="0096464D">
              <w:rPr>
                <w:rFonts w:eastAsia="Courier New"/>
                <w:bCs/>
                <w:spacing w:val="-2"/>
                <w:sz w:val="22"/>
                <w:szCs w:val="22"/>
                <w:lang w:eastAsia="en-US" w:bidi="ru-RU"/>
              </w:rPr>
              <w:t xml:space="preserve"> работу над ошибками. </w:t>
            </w:r>
            <w:r w:rsidRPr="0096464D">
              <w:rPr>
                <w:b/>
                <w:sz w:val="22"/>
                <w:szCs w:val="22"/>
              </w:rPr>
              <w:t>Закрепляют</w:t>
            </w:r>
            <w:r w:rsidRPr="0096464D">
              <w:rPr>
                <w:sz w:val="22"/>
                <w:szCs w:val="22"/>
              </w:rPr>
              <w:t xml:space="preserve"> приемы </w:t>
            </w:r>
            <w:r>
              <w:rPr>
                <w:sz w:val="22"/>
                <w:szCs w:val="22"/>
              </w:rPr>
              <w:t xml:space="preserve">умножения и </w:t>
            </w:r>
            <w:r w:rsidRPr="0096464D">
              <w:rPr>
                <w:sz w:val="22"/>
                <w:szCs w:val="22"/>
              </w:rPr>
              <w:t>деления многозначного числа на двузначное</w:t>
            </w:r>
            <w:r>
              <w:rPr>
                <w:sz w:val="22"/>
                <w:szCs w:val="22"/>
              </w:rPr>
              <w:t xml:space="preserve"> и трехзначное</w:t>
            </w:r>
            <w:r w:rsidRPr="0096464D">
              <w:rPr>
                <w:sz w:val="22"/>
                <w:szCs w:val="22"/>
              </w:rPr>
              <w:t xml:space="preserve">; </w:t>
            </w:r>
            <w:r w:rsidRPr="0096464D">
              <w:rPr>
                <w:b/>
                <w:sz w:val="22"/>
                <w:szCs w:val="22"/>
              </w:rPr>
              <w:t xml:space="preserve">совершенствуют </w:t>
            </w:r>
            <w:r w:rsidRPr="0096464D">
              <w:rPr>
                <w:sz w:val="22"/>
                <w:szCs w:val="22"/>
              </w:rPr>
              <w:t>вычислительные навыки, умение решать задачи.</w:t>
            </w:r>
          </w:p>
        </w:tc>
        <w:tc>
          <w:tcPr>
            <w:tcW w:w="4253" w:type="dxa"/>
            <w:gridSpan w:val="2"/>
          </w:tcPr>
          <w:p w14:paraId="3FD6E3C8" w14:textId="77777777" w:rsidR="00B710ED" w:rsidRPr="0096464D" w:rsidRDefault="00B710ED" w:rsidP="00B710ED">
            <w:pPr>
              <w:ind w:left="58"/>
              <w:rPr>
                <w:rFonts w:eastAsia="Calibri"/>
                <w:sz w:val="22"/>
                <w:szCs w:val="22"/>
                <w:lang w:eastAsia="en-US"/>
              </w:rPr>
            </w:pPr>
            <w:r w:rsidRPr="0096464D">
              <w:rPr>
                <w:rFonts w:eastAsia="Calibri"/>
                <w:iCs/>
                <w:sz w:val="22"/>
                <w:szCs w:val="22"/>
                <w:lang w:eastAsia="en-US"/>
              </w:rPr>
              <w:t xml:space="preserve">Адекватно оценивать </w:t>
            </w:r>
            <w:r w:rsidRPr="0096464D">
              <w:rPr>
                <w:rFonts w:eastAsia="Calibri"/>
                <w:sz w:val="22"/>
                <w:szCs w:val="22"/>
                <w:lang w:eastAsia="en-US"/>
              </w:rPr>
              <w:t>результаты контрольной работы.</w:t>
            </w:r>
          </w:p>
          <w:p w14:paraId="31ED57BC" w14:textId="77777777" w:rsidR="00B710ED" w:rsidRPr="0096464D" w:rsidRDefault="00B710ED" w:rsidP="00B710ED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письменное деление многозначного числа на двузначное; решать задачи изученных видов; читать равенства, используя математическую терминологию; составлять и решать уравнения, работать в парах.</w:t>
            </w:r>
          </w:p>
        </w:tc>
        <w:tc>
          <w:tcPr>
            <w:tcW w:w="5006" w:type="dxa"/>
          </w:tcPr>
          <w:p w14:paraId="794B863C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понимание</w:t>
            </w:r>
            <w:r w:rsidRPr="0096464D">
              <w:rPr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>
              <w:rPr>
                <w:iCs/>
                <w:sz w:val="22"/>
                <w:szCs w:val="22"/>
              </w:rPr>
              <w:t>умение</w:t>
            </w:r>
            <w:r w:rsidRPr="0096464D">
              <w:rPr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явлений.</w:t>
            </w:r>
          </w:p>
          <w:p w14:paraId="61699BD0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задачами.</w:t>
            </w:r>
          </w:p>
          <w:p w14:paraId="2B8B69AF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1E62205D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принимать участие в определении общей цели и путей её достижения.</w:t>
            </w:r>
          </w:p>
        </w:tc>
      </w:tr>
      <w:tr w:rsidR="00B710ED" w:rsidRPr="0096464D" w14:paraId="42471A91" w14:textId="77777777" w:rsidTr="004307A2">
        <w:trPr>
          <w:trHeight w:val="145"/>
        </w:trPr>
        <w:tc>
          <w:tcPr>
            <w:tcW w:w="851" w:type="dxa"/>
          </w:tcPr>
          <w:p w14:paraId="17645333" w14:textId="77777777" w:rsidR="00B710ED" w:rsidRPr="0096464D" w:rsidRDefault="00B710ED" w:rsidP="00B710ED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7ED89494" w14:textId="77777777" w:rsidR="00B710ED" w:rsidRPr="0096464D" w:rsidRDefault="00B710ED" w:rsidP="00B710E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Контрольная работа №7 по теме «Числа, которые больше </w:t>
            </w:r>
            <w:r>
              <w:rPr>
                <w:b/>
                <w:sz w:val="22"/>
                <w:szCs w:val="22"/>
              </w:rPr>
              <w:lastRenderedPageBreak/>
              <w:t>1000. Умножение и деление».</w:t>
            </w:r>
          </w:p>
        </w:tc>
        <w:tc>
          <w:tcPr>
            <w:tcW w:w="3512" w:type="dxa"/>
            <w:gridSpan w:val="2"/>
          </w:tcPr>
          <w:p w14:paraId="55C8F5CA" w14:textId="77777777" w:rsidR="00B710ED" w:rsidRPr="0096464D" w:rsidRDefault="00B710ED" w:rsidP="00B710ED">
            <w:pPr>
              <w:rPr>
                <w:sz w:val="22"/>
                <w:szCs w:val="22"/>
                <w:lang w:eastAsia="en-US"/>
              </w:rPr>
            </w:pPr>
            <w:r w:rsidRPr="0096464D">
              <w:rPr>
                <w:b/>
                <w:sz w:val="22"/>
                <w:szCs w:val="22"/>
                <w:lang w:eastAsia="en-US"/>
              </w:rPr>
              <w:lastRenderedPageBreak/>
              <w:t>Выполняют</w:t>
            </w:r>
            <w:r w:rsidRPr="0096464D">
              <w:rPr>
                <w:sz w:val="22"/>
                <w:szCs w:val="22"/>
                <w:lang w:eastAsia="en-US"/>
              </w:rPr>
              <w:t xml:space="preserve"> контрольную работу по материалам КИМов.</w:t>
            </w:r>
          </w:p>
        </w:tc>
        <w:tc>
          <w:tcPr>
            <w:tcW w:w="4253" w:type="dxa"/>
            <w:gridSpan w:val="2"/>
          </w:tcPr>
          <w:p w14:paraId="198A2253" w14:textId="77777777" w:rsidR="00B710ED" w:rsidRPr="0096464D" w:rsidRDefault="00B710ED" w:rsidP="00B710ED">
            <w:pPr>
              <w:ind w:left="58"/>
              <w:rPr>
                <w:sz w:val="22"/>
                <w:szCs w:val="22"/>
                <w:lang w:eastAsia="en-US"/>
              </w:rPr>
            </w:pPr>
            <w:r w:rsidRPr="0096464D">
              <w:rPr>
                <w:sz w:val="22"/>
                <w:szCs w:val="22"/>
                <w:lang w:eastAsia="en-US"/>
              </w:rPr>
              <w:t>Применять полученные знания при выполнении заданий контрольной работы.</w:t>
            </w:r>
          </w:p>
        </w:tc>
        <w:tc>
          <w:tcPr>
            <w:tcW w:w="5006" w:type="dxa"/>
          </w:tcPr>
          <w:p w14:paraId="635378C2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успешности; умение </w:t>
            </w:r>
            <w:r w:rsidRPr="0096464D">
              <w:rPr>
                <w:sz w:val="22"/>
                <w:szCs w:val="22"/>
              </w:rPr>
              <w:lastRenderedPageBreak/>
              <w:t>выполнять самостоятельную деятельность, осознание личной ответственности за её результат.</w:t>
            </w:r>
          </w:p>
          <w:p w14:paraId="144C8392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 w:rsidRPr="0096464D">
              <w:rPr>
                <w:sz w:val="22"/>
                <w:szCs w:val="22"/>
              </w:rPr>
              <w:t>владеть логическими действиями сравнения, анализа, синтеза, обобщения,</w:t>
            </w:r>
            <w:r w:rsidRPr="0096464D">
              <w:rPr>
                <w:iCs/>
                <w:sz w:val="22"/>
                <w:szCs w:val="22"/>
              </w:rPr>
              <w:t xml:space="preserve"> делать на этой основе выводы; </w:t>
            </w:r>
          </w:p>
          <w:p w14:paraId="56602A64" w14:textId="77777777" w:rsidR="004B1A85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</w:t>
            </w:r>
            <w:r>
              <w:rPr>
                <w:sz w:val="22"/>
                <w:szCs w:val="22"/>
              </w:rPr>
              <w:t>ачей и условиями её реализации.</w:t>
            </w:r>
          </w:p>
        </w:tc>
      </w:tr>
      <w:tr w:rsidR="00B710ED" w:rsidRPr="0096464D" w14:paraId="04608224" w14:textId="77777777" w:rsidTr="004307A2">
        <w:trPr>
          <w:trHeight w:val="145"/>
        </w:trPr>
        <w:tc>
          <w:tcPr>
            <w:tcW w:w="16019" w:type="dxa"/>
            <w:gridSpan w:val="7"/>
          </w:tcPr>
          <w:p w14:paraId="3CD2F728" w14:textId="77777777" w:rsidR="00B710ED" w:rsidRPr="0096464D" w:rsidRDefault="00B710ED" w:rsidP="00B710ED">
            <w:pPr>
              <w:jc w:val="center"/>
              <w:rPr>
                <w:b/>
                <w:sz w:val="22"/>
                <w:szCs w:val="22"/>
              </w:rPr>
            </w:pPr>
            <w:r w:rsidRPr="0096464D">
              <w:rPr>
                <w:b/>
                <w:bCs/>
                <w:sz w:val="22"/>
                <w:szCs w:val="22"/>
              </w:rPr>
              <w:lastRenderedPageBreak/>
              <w:t>Раздел 5. Итоговое  повторение (11 часов)</w:t>
            </w:r>
          </w:p>
        </w:tc>
      </w:tr>
      <w:tr w:rsidR="00B710ED" w:rsidRPr="0096464D" w14:paraId="74A1FCCA" w14:textId="77777777" w:rsidTr="004307A2">
        <w:trPr>
          <w:trHeight w:val="145"/>
        </w:trPr>
        <w:tc>
          <w:tcPr>
            <w:tcW w:w="851" w:type="dxa"/>
          </w:tcPr>
          <w:p w14:paraId="056D52EF" w14:textId="77777777" w:rsidR="00B710ED" w:rsidRPr="0096464D" w:rsidRDefault="00B710ED" w:rsidP="00B710ED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4E13429C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контрольной работы. </w:t>
            </w:r>
            <w:r w:rsidRPr="0096464D">
              <w:rPr>
                <w:sz w:val="22"/>
                <w:szCs w:val="22"/>
              </w:rPr>
              <w:t>Нумерация.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512" w:type="dxa"/>
            <w:gridSpan w:val="2"/>
          </w:tcPr>
          <w:p w14:paraId="53EF45D2" w14:textId="77777777" w:rsidR="00B710ED" w:rsidRPr="0096464D" w:rsidRDefault="00B710ED" w:rsidP="00B710ED">
            <w:pPr>
              <w:rPr>
                <w:b/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 xml:space="preserve">Повторяют </w:t>
            </w:r>
            <w:r w:rsidRPr="0096464D">
              <w:rPr>
                <w:sz w:val="22"/>
                <w:szCs w:val="22"/>
              </w:rPr>
              <w:t>нумерацию;</w:t>
            </w:r>
            <w:r w:rsidRPr="0096464D">
              <w:rPr>
                <w:b/>
                <w:sz w:val="22"/>
                <w:szCs w:val="22"/>
              </w:rPr>
              <w:t xml:space="preserve"> совершенствуют </w:t>
            </w:r>
            <w:r w:rsidRPr="0096464D">
              <w:rPr>
                <w:sz w:val="22"/>
                <w:szCs w:val="22"/>
              </w:rPr>
              <w:t>вычислительные навыки.</w:t>
            </w:r>
          </w:p>
        </w:tc>
        <w:tc>
          <w:tcPr>
            <w:tcW w:w="4253" w:type="dxa"/>
            <w:gridSpan w:val="2"/>
          </w:tcPr>
          <w:p w14:paraId="1D565964" w14:textId="77777777" w:rsidR="00B710ED" w:rsidRPr="0096464D" w:rsidRDefault="00B710ED" w:rsidP="00B710ED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читать, записывать и сравнивать многозначные числа; определять место числа в натуральном ряду; называть цифру определённого разряда, класса; представлять число в виде суммы разрядных слагаемых; решать задачи на разностное и кратное сравнение; работать в парах и группах; выполнять задания творческого и поискового характера.</w:t>
            </w:r>
          </w:p>
        </w:tc>
        <w:tc>
          <w:tcPr>
            <w:tcW w:w="5006" w:type="dxa"/>
          </w:tcPr>
          <w:p w14:paraId="14B00B7A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мотивы учебной деятельности и личностного смысла учения.</w:t>
            </w:r>
          </w:p>
          <w:p w14:paraId="40B4F900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задачами;</w:t>
            </w:r>
          </w:p>
          <w:p w14:paraId="79C138E2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04B025AC" w14:textId="77777777" w:rsidR="00B710ED" w:rsidRPr="0096464D" w:rsidRDefault="00B710ED" w:rsidP="00B710ED">
            <w:pPr>
              <w:rPr>
                <w:rFonts w:eastAsia="Calibri"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>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B710ED" w:rsidRPr="0096464D" w14:paraId="321A37F1" w14:textId="77777777" w:rsidTr="004307A2">
        <w:trPr>
          <w:trHeight w:val="145"/>
        </w:trPr>
        <w:tc>
          <w:tcPr>
            <w:tcW w:w="851" w:type="dxa"/>
          </w:tcPr>
          <w:p w14:paraId="056BD243" w14:textId="77777777" w:rsidR="00B710ED" w:rsidRPr="0096464D" w:rsidRDefault="00B710ED" w:rsidP="00B710ED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146E1801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Выражения и уравнения.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512" w:type="dxa"/>
            <w:gridSpan w:val="2"/>
          </w:tcPr>
          <w:p w14:paraId="5E9B92A9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Закрепляют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читать и записывать выражения, равенства и неравенства, </w:t>
            </w:r>
            <w:r w:rsidRPr="0096464D">
              <w:rPr>
                <w:b/>
                <w:sz w:val="22"/>
                <w:szCs w:val="22"/>
              </w:rPr>
              <w:t>составляют</w:t>
            </w:r>
            <w:r w:rsidRPr="0096464D">
              <w:rPr>
                <w:sz w:val="22"/>
                <w:szCs w:val="22"/>
              </w:rPr>
              <w:t xml:space="preserve"> и </w:t>
            </w:r>
            <w:r w:rsidRPr="0096464D">
              <w:rPr>
                <w:b/>
                <w:sz w:val="22"/>
                <w:szCs w:val="22"/>
              </w:rPr>
              <w:t>решают</w:t>
            </w:r>
            <w:r w:rsidRPr="0096464D">
              <w:rPr>
                <w:sz w:val="22"/>
                <w:szCs w:val="22"/>
              </w:rPr>
              <w:t xml:space="preserve"> уравнения; </w:t>
            </w:r>
            <w:r w:rsidRPr="0096464D">
              <w:rPr>
                <w:b/>
                <w:sz w:val="22"/>
                <w:szCs w:val="22"/>
              </w:rPr>
              <w:t>отрабатывают</w:t>
            </w:r>
            <w:r w:rsidRPr="0096464D">
              <w:rPr>
                <w:sz w:val="22"/>
                <w:szCs w:val="22"/>
              </w:rPr>
              <w:t xml:space="preserve"> вычислительные навыки, умение решать задачи</w:t>
            </w:r>
          </w:p>
        </w:tc>
        <w:tc>
          <w:tcPr>
            <w:tcW w:w="4253" w:type="dxa"/>
            <w:gridSpan w:val="2"/>
          </w:tcPr>
          <w:p w14:paraId="1156555C" w14:textId="77777777" w:rsidR="00B710ED" w:rsidRPr="0096464D" w:rsidRDefault="00B710ED" w:rsidP="00B710ED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читать и записывать выражения, равенства, неравенства, уравнения; решать задачи с величинами «цена», «количество», «стоимость»; работать в парах; выполнять задания творческого характера.</w:t>
            </w:r>
          </w:p>
        </w:tc>
        <w:tc>
          <w:tcPr>
            <w:tcW w:w="5006" w:type="dxa"/>
          </w:tcPr>
          <w:p w14:paraId="3815567B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мотивы учебной деятельности и личностного смысла учения.</w:t>
            </w:r>
          </w:p>
          <w:p w14:paraId="25A37F08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задачами;</w:t>
            </w:r>
          </w:p>
          <w:p w14:paraId="0C4D214A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0602BD06" w14:textId="77777777" w:rsidR="00B710ED" w:rsidRPr="0096464D" w:rsidRDefault="00B710ED" w:rsidP="00B710ED">
            <w:pPr>
              <w:rPr>
                <w:rFonts w:eastAsia="Calibri"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>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B710ED" w:rsidRPr="0096464D" w14:paraId="405BABA1" w14:textId="77777777" w:rsidTr="004307A2">
        <w:trPr>
          <w:trHeight w:val="145"/>
        </w:trPr>
        <w:tc>
          <w:tcPr>
            <w:tcW w:w="851" w:type="dxa"/>
          </w:tcPr>
          <w:p w14:paraId="32E0EB33" w14:textId="77777777" w:rsidR="00B710ED" w:rsidRPr="0096464D" w:rsidRDefault="00B710ED" w:rsidP="00B710ED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79ABC469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Арифметические действия. Сложение и </w:t>
            </w:r>
            <w:r w:rsidRPr="0096464D">
              <w:rPr>
                <w:sz w:val="22"/>
                <w:szCs w:val="22"/>
              </w:rPr>
              <w:lastRenderedPageBreak/>
              <w:t>вычитание.</w:t>
            </w:r>
          </w:p>
        </w:tc>
        <w:tc>
          <w:tcPr>
            <w:tcW w:w="3512" w:type="dxa"/>
            <w:gridSpan w:val="2"/>
          </w:tcPr>
          <w:p w14:paraId="4D9AFBE3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lastRenderedPageBreak/>
              <w:t>Закрепляют</w:t>
            </w:r>
            <w:r w:rsidRPr="0096464D">
              <w:rPr>
                <w:sz w:val="22"/>
                <w:szCs w:val="22"/>
              </w:rPr>
              <w:t xml:space="preserve"> знания об арифметических действиях </w:t>
            </w:r>
            <w:r w:rsidRPr="0096464D">
              <w:rPr>
                <w:sz w:val="22"/>
                <w:szCs w:val="22"/>
              </w:rPr>
              <w:lastRenderedPageBreak/>
              <w:t xml:space="preserve">сложения и вычитания;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вычислительные навыки.</w:t>
            </w:r>
          </w:p>
        </w:tc>
        <w:tc>
          <w:tcPr>
            <w:tcW w:w="4253" w:type="dxa"/>
            <w:gridSpan w:val="2"/>
          </w:tcPr>
          <w:p w14:paraId="4DBE0429" w14:textId="77777777" w:rsidR="00B710ED" w:rsidRPr="0096464D" w:rsidRDefault="00B710ED" w:rsidP="00B710ED">
            <w:pPr>
              <w:ind w:left="58"/>
              <w:rPr>
                <w:sz w:val="22"/>
                <w:szCs w:val="22"/>
              </w:rPr>
            </w:pPr>
            <w:r w:rsidRPr="0096464D">
              <w:rPr>
                <w:rFonts w:eastAsia="Calibri"/>
                <w:iCs/>
                <w:sz w:val="22"/>
                <w:szCs w:val="22"/>
                <w:lang w:eastAsia="en-US"/>
              </w:rPr>
              <w:lastRenderedPageBreak/>
              <w:t xml:space="preserve">Адекватно оценивать </w:t>
            </w:r>
            <w:r w:rsidRPr="0096464D">
              <w:rPr>
                <w:rFonts w:eastAsia="Calibri"/>
                <w:sz w:val="22"/>
                <w:szCs w:val="22"/>
                <w:lang w:eastAsia="en-US"/>
              </w:rPr>
              <w:t xml:space="preserve">результаты контрольной работы. </w:t>
            </w:r>
            <w:r w:rsidRPr="0096464D">
              <w:rPr>
                <w:sz w:val="22"/>
                <w:szCs w:val="22"/>
              </w:rPr>
              <w:t xml:space="preserve">Научатся выполнять </w:t>
            </w:r>
            <w:r w:rsidRPr="0096464D">
              <w:rPr>
                <w:sz w:val="22"/>
                <w:szCs w:val="22"/>
              </w:rPr>
              <w:lastRenderedPageBreak/>
              <w:t>арифметические действия сложения и вычитания; использовать изученные вычислительные приемы; выполняют мыслительные операции анализа и синтеза, делают умозаключения; слушают учителя и выполняют его требования; работают в парах.</w:t>
            </w:r>
          </w:p>
        </w:tc>
        <w:tc>
          <w:tcPr>
            <w:tcW w:w="5006" w:type="dxa"/>
          </w:tcPr>
          <w:p w14:paraId="0DB28ACA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</w:t>
            </w:r>
            <w:r w:rsidRPr="0096464D">
              <w:rPr>
                <w:sz w:val="22"/>
                <w:szCs w:val="22"/>
              </w:rPr>
              <w:lastRenderedPageBreak/>
              <w:t>выделенных критериев её успешности</w:t>
            </w:r>
          </w:p>
          <w:p w14:paraId="15831E75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</w:t>
            </w:r>
          </w:p>
          <w:p w14:paraId="62343562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воспринимать и понимать причины успеха/неуспеха в учебной деятельности, конструктивно действовать даже в ситуациях неуспеха.</w:t>
            </w:r>
          </w:p>
          <w:p w14:paraId="07F0EA5D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B710ED" w:rsidRPr="0096464D" w14:paraId="6419B2CC" w14:textId="77777777" w:rsidTr="004307A2">
        <w:trPr>
          <w:trHeight w:val="145"/>
        </w:trPr>
        <w:tc>
          <w:tcPr>
            <w:tcW w:w="851" w:type="dxa"/>
          </w:tcPr>
          <w:p w14:paraId="17D42206" w14:textId="77777777" w:rsidR="00B710ED" w:rsidRPr="0096464D" w:rsidRDefault="00B710ED" w:rsidP="00B710ED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4029EE30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Арифметические действия. Умножение и деление.</w:t>
            </w:r>
          </w:p>
        </w:tc>
        <w:tc>
          <w:tcPr>
            <w:tcW w:w="3512" w:type="dxa"/>
            <w:gridSpan w:val="2"/>
          </w:tcPr>
          <w:p w14:paraId="23A36F25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Закрепляют</w:t>
            </w:r>
            <w:r w:rsidRPr="0096464D">
              <w:rPr>
                <w:sz w:val="22"/>
                <w:szCs w:val="22"/>
              </w:rPr>
              <w:t xml:space="preserve"> знания об арифметических действиях умножения и деления;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вычислительные навыки.</w:t>
            </w:r>
          </w:p>
        </w:tc>
        <w:tc>
          <w:tcPr>
            <w:tcW w:w="4253" w:type="dxa"/>
            <w:gridSpan w:val="2"/>
          </w:tcPr>
          <w:p w14:paraId="4FEBB1C3" w14:textId="77777777" w:rsidR="00B710ED" w:rsidRPr="0096464D" w:rsidRDefault="00B710ED" w:rsidP="00B710ED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арифметические действия умножения и деления; использовать изученные вычислительные приемы; выполняют мыслительные операции анализа и синтеза, делают умозаключения; слушают учителя и выполняют его требования; работают в группах.</w:t>
            </w:r>
          </w:p>
        </w:tc>
        <w:tc>
          <w:tcPr>
            <w:tcW w:w="5006" w:type="dxa"/>
          </w:tcPr>
          <w:p w14:paraId="200F5F15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08BF68EC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3228D35E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63418860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B710ED" w:rsidRPr="0096464D" w14:paraId="683DFD4C" w14:textId="77777777" w:rsidTr="004307A2">
        <w:trPr>
          <w:trHeight w:val="145"/>
        </w:trPr>
        <w:tc>
          <w:tcPr>
            <w:tcW w:w="851" w:type="dxa"/>
          </w:tcPr>
          <w:p w14:paraId="48ED39D7" w14:textId="77777777" w:rsidR="00B710ED" w:rsidRPr="0096464D" w:rsidRDefault="00B710ED" w:rsidP="00B710ED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4FD0BF00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Арифметические действия. Умножение и деление.</w:t>
            </w:r>
          </w:p>
        </w:tc>
        <w:tc>
          <w:tcPr>
            <w:tcW w:w="3512" w:type="dxa"/>
            <w:gridSpan w:val="2"/>
          </w:tcPr>
          <w:p w14:paraId="163C514C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Закрепляют</w:t>
            </w:r>
            <w:r w:rsidRPr="0096464D">
              <w:rPr>
                <w:sz w:val="22"/>
                <w:szCs w:val="22"/>
              </w:rPr>
              <w:t xml:space="preserve"> знания об арифметических действиях умножения и деления; </w:t>
            </w:r>
            <w:r w:rsidRPr="0096464D">
              <w:rPr>
                <w:b/>
                <w:sz w:val="22"/>
                <w:szCs w:val="22"/>
              </w:rPr>
              <w:lastRenderedPageBreak/>
              <w:t>совершенствуют</w:t>
            </w:r>
            <w:r w:rsidRPr="0096464D">
              <w:rPr>
                <w:sz w:val="22"/>
                <w:szCs w:val="22"/>
              </w:rPr>
              <w:t xml:space="preserve"> вычислительные навыки.</w:t>
            </w:r>
          </w:p>
        </w:tc>
        <w:tc>
          <w:tcPr>
            <w:tcW w:w="4253" w:type="dxa"/>
            <w:gridSpan w:val="2"/>
          </w:tcPr>
          <w:p w14:paraId="23079279" w14:textId="77777777" w:rsidR="00B710ED" w:rsidRPr="0096464D" w:rsidRDefault="00B710ED" w:rsidP="00B710ED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lastRenderedPageBreak/>
              <w:t xml:space="preserve">Научатся выполнять арифметические действия умножения и деления; использовать изученные вычислительные </w:t>
            </w:r>
            <w:r w:rsidRPr="0096464D">
              <w:rPr>
                <w:sz w:val="22"/>
                <w:szCs w:val="22"/>
              </w:rPr>
              <w:lastRenderedPageBreak/>
              <w:t>приемы; выполняют мыслительные операции анализа и синтеза, делают умозаключения; слушают учителя и выполняют его требования; работают в группах.</w:t>
            </w:r>
          </w:p>
        </w:tc>
        <w:tc>
          <w:tcPr>
            <w:tcW w:w="5006" w:type="dxa"/>
          </w:tcPr>
          <w:p w14:paraId="748AF8D5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9646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</w:t>
            </w:r>
            <w:r w:rsidRPr="0096464D">
              <w:rPr>
                <w:sz w:val="22"/>
                <w:szCs w:val="22"/>
              </w:rPr>
              <w:lastRenderedPageBreak/>
              <w:t>личностной рефлексии.</w:t>
            </w:r>
          </w:p>
          <w:p w14:paraId="1278EB28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43E22709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рефлексии.</w:t>
            </w:r>
          </w:p>
          <w:p w14:paraId="56006560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строить речевое высказывание в устной форме, использовать математическую терминологию.</w:t>
            </w:r>
          </w:p>
        </w:tc>
      </w:tr>
      <w:tr w:rsidR="00B710ED" w:rsidRPr="0096464D" w14:paraId="41D6E928" w14:textId="77777777" w:rsidTr="004307A2">
        <w:trPr>
          <w:trHeight w:val="145"/>
        </w:trPr>
        <w:tc>
          <w:tcPr>
            <w:tcW w:w="851" w:type="dxa"/>
          </w:tcPr>
          <w:p w14:paraId="2D2B3C41" w14:textId="77777777" w:rsidR="00B710ED" w:rsidRPr="0096464D" w:rsidRDefault="00B710ED" w:rsidP="00B710ED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6EB355D0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Правила о порядке выполнения действий.</w:t>
            </w:r>
          </w:p>
        </w:tc>
        <w:tc>
          <w:tcPr>
            <w:tcW w:w="3512" w:type="dxa"/>
            <w:gridSpan w:val="2"/>
          </w:tcPr>
          <w:p w14:paraId="70F00259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Повторяют</w:t>
            </w:r>
            <w:r w:rsidRPr="0096464D">
              <w:rPr>
                <w:sz w:val="22"/>
                <w:szCs w:val="22"/>
              </w:rPr>
              <w:t xml:space="preserve"> правила о порядке выполнения действий в выражениях;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вычислительные навыки; развивают умение использовать в работе ранее полученные знания.</w:t>
            </w:r>
          </w:p>
        </w:tc>
        <w:tc>
          <w:tcPr>
            <w:tcW w:w="4253" w:type="dxa"/>
            <w:gridSpan w:val="2"/>
          </w:tcPr>
          <w:p w14:paraId="4296FEDA" w14:textId="77777777" w:rsidR="00B710ED" w:rsidRPr="0096464D" w:rsidRDefault="00B710ED" w:rsidP="00B710ED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применять правила о порядке выполнения действий.</w:t>
            </w:r>
          </w:p>
        </w:tc>
        <w:tc>
          <w:tcPr>
            <w:tcW w:w="5006" w:type="dxa"/>
          </w:tcPr>
          <w:p w14:paraId="35BBC80A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мотивы учебной деятельности и личностного смысла учения.</w:t>
            </w:r>
          </w:p>
          <w:p w14:paraId="7FF5EF1C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задачами;</w:t>
            </w:r>
          </w:p>
          <w:p w14:paraId="18E31051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59F5B2BD" w14:textId="77777777" w:rsidR="00B710ED" w:rsidRPr="0096464D" w:rsidRDefault="00B710ED" w:rsidP="00B710ED">
            <w:pPr>
              <w:rPr>
                <w:rFonts w:eastAsia="Calibri"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>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B710ED" w:rsidRPr="0096464D" w14:paraId="20DB8E24" w14:textId="77777777" w:rsidTr="004307A2">
        <w:trPr>
          <w:trHeight w:val="145"/>
        </w:trPr>
        <w:tc>
          <w:tcPr>
            <w:tcW w:w="851" w:type="dxa"/>
          </w:tcPr>
          <w:p w14:paraId="6CBB7DF8" w14:textId="77777777" w:rsidR="00B710ED" w:rsidRPr="0096464D" w:rsidRDefault="00B710ED" w:rsidP="00B710ED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6FDC7625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Величины. </w:t>
            </w:r>
          </w:p>
        </w:tc>
        <w:tc>
          <w:tcPr>
            <w:tcW w:w="3512" w:type="dxa"/>
            <w:gridSpan w:val="2"/>
          </w:tcPr>
          <w:p w14:paraId="77AD6EBC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Систематизируют</w:t>
            </w:r>
            <w:r w:rsidRPr="0096464D">
              <w:rPr>
                <w:sz w:val="22"/>
                <w:szCs w:val="22"/>
              </w:rPr>
              <w:t xml:space="preserve"> знания по теме «Величины»; совершенствуют вычислительные навыки.</w:t>
            </w:r>
          </w:p>
        </w:tc>
        <w:tc>
          <w:tcPr>
            <w:tcW w:w="4253" w:type="dxa"/>
            <w:gridSpan w:val="2"/>
          </w:tcPr>
          <w:p w14:paraId="537E27E5" w14:textId="77777777" w:rsidR="00B710ED" w:rsidRPr="0096464D" w:rsidRDefault="00B710ED" w:rsidP="00B710ED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действия с величинами; выполнять преобразования единиц измерения, используя соотношения между ними.</w:t>
            </w:r>
          </w:p>
        </w:tc>
        <w:tc>
          <w:tcPr>
            <w:tcW w:w="5006" w:type="dxa"/>
          </w:tcPr>
          <w:p w14:paraId="29CD50F0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положительное отношение к урокам математики, к обучению, к школе.</w:t>
            </w:r>
          </w:p>
          <w:p w14:paraId="44A6CB5F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базовыми предметными понятиями и межпредметными понятиями, отражающими существенные связи и отношения между объектами и процессами</w:t>
            </w:r>
          </w:p>
          <w:p w14:paraId="4DD4E097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iCs/>
                <w:sz w:val="22"/>
                <w:szCs w:val="22"/>
              </w:rPr>
              <w:t xml:space="preserve"> ставить новые учебные задачи под руководством учителя.</w:t>
            </w:r>
          </w:p>
          <w:p w14:paraId="7AB8DBF7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</w:tc>
      </w:tr>
      <w:tr w:rsidR="00B710ED" w:rsidRPr="0096464D" w14:paraId="46FAF94F" w14:textId="77777777" w:rsidTr="004307A2">
        <w:trPr>
          <w:trHeight w:val="145"/>
        </w:trPr>
        <w:tc>
          <w:tcPr>
            <w:tcW w:w="851" w:type="dxa"/>
          </w:tcPr>
          <w:p w14:paraId="21E8B4DA" w14:textId="77777777" w:rsidR="00B710ED" w:rsidRPr="0096464D" w:rsidRDefault="00B710ED" w:rsidP="00B710ED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776EC464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Геометрические </w:t>
            </w:r>
            <w:r w:rsidRPr="0096464D">
              <w:rPr>
                <w:sz w:val="22"/>
                <w:szCs w:val="22"/>
              </w:rPr>
              <w:lastRenderedPageBreak/>
              <w:t xml:space="preserve">фигуры. </w:t>
            </w:r>
            <w:r>
              <w:rPr>
                <w:sz w:val="22"/>
                <w:szCs w:val="22"/>
              </w:rPr>
              <w:t>Подготовка к контрольной работе.</w:t>
            </w:r>
          </w:p>
        </w:tc>
        <w:tc>
          <w:tcPr>
            <w:tcW w:w="3512" w:type="dxa"/>
            <w:gridSpan w:val="2"/>
          </w:tcPr>
          <w:p w14:paraId="6F712F2E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lastRenderedPageBreak/>
              <w:t>Систематизируют</w:t>
            </w:r>
            <w:r w:rsidRPr="0096464D">
              <w:rPr>
                <w:sz w:val="22"/>
                <w:szCs w:val="22"/>
              </w:rPr>
              <w:t xml:space="preserve"> знания по теме </w:t>
            </w:r>
            <w:r w:rsidRPr="0096464D">
              <w:rPr>
                <w:sz w:val="22"/>
                <w:szCs w:val="22"/>
              </w:rPr>
              <w:lastRenderedPageBreak/>
              <w:t xml:space="preserve">«Геометрические фигуры»; </w:t>
            </w:r>
            <w:r w:rsidRPr="0096464D">
              <w:rPr>
                <w:b/>
                <w:sz w:val="22"/>
                <w:szCs w:val="22"/>
              </w:rPr>
              <w:t>совершенствуют</w:t>
            </w:r>
            <w:r w:rsidRPr="0096464D">
              <w:rPr>
                <w:sz w:val="22"/>
                <w:szCs w:val="22"/>
              </w:rPr>
              <w:t xml:space="preserve"> вычислительные навыки.</w:t>
            </w:r>
          </w:p>
        </w:tc>
        <w:tc>
          <w:tcPr>
            <w:tcW w:w="4253" w:type="dxa"/>
            <w:gridSpan w:val="2"/>
          </w:tcPr>
          <w:p w14:paraId="642BE57B" w14:textId="77777777" w:rsidR="00B710ED" w:rsidRPr="0096464D" w:rsidRDefault="00B710ED" w:rsidP="00B710ED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lastRenderedPageBreak/>
              <w:t xml:space="preserve">Научатся распознавать геометрические </w:t>
            </w:r>
            <w:r w:rsidRPr="0096464D">
              <w:rPr>
                <w:sz w:val="22"/>
                <w:szCs w:val="22"/>
              </w:rPr>
              <w:lastRenderedPageBreak/>
              <w:t xml:space="preserve">фигуры; определять виды треугольников, четырёхугольников; находить площадь и периметр фигур, длину ломаной; оценивать правильность выполнения действия. </w:t>
            </w:r>
          </w:p>
        </w:tc>
        <w:tc>
          <w:tcPr>
            <w:tcW w:w="5006" w:type="dxa"/>
          </w:tcPr>
          <w:p w14:paraId="030F7D93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96464D">
              <w:rPr>
                <w:sz w:val="22"/>
                <w:szCs w:val="22"/>
              </w:rPr>
              <w:t xml:space="preserve"> мотивы учебной деятельности и </w:t>
            </w:r>
            <w:r w:rsidRPr="0096464D">
              <w:rPr>
                <w:sz w:val="22"/>
                <w:szCs w:val="22"/>
              </w:rPr>
              <w:lastRenderedPageBreak/>
              <w:t>личностного смысла учения.</w:t>
            </w:r>
          </w:p>
          <w:p w14:paraId="0451145F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задачами;</w:t>
            </w:r>
          </w:p>
          <w:p w14:paraId="35873B2F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14:paraId="1FF64D2A" w14:textId="77777777" w:rsidR="00B710ED" w:rsidRPr="0096464D" w:rsidRDefault="00B710ED" w:rsidP="00B710ED">
            <w:pPr>
              <w:rPr>
                <w:rFonts w:eastAsia="Calibri"/>
                <w:iCs/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</w:t>
            </w:r>
            <w:r w:rsidRPr="0096464D">
              <w:rPr>
                <w:rFonts w:eastAsia="Calibri"/>
                <w:bCs/>
                <w:iCs/>
                <w:sz w:val="22"/>
                <w:szCs w:val="22"/>
              </w:rPr>
              <w:t>сотрудничать со взрослыми и сверстниками в разных ситуациях, не создавать конфликтов и находить выходы из спорных ситуаций.</w:t>
            </w:r>
          </w:p>
        </w:tc>
      </w:tr>
      <w:tr w:rsidR="00B710ED" w:rsidRPr="0096464D" w14:paraId="7569853C" w14:textId="77777777" w:rsidTr="004307A2">
        <w:trPr>
          <w:trHeight w:val="145"/>
        </w:trPr>
        <w:tc>
          <w:tcPr>
            <w:tcW w:w="851" w:type="dxa"/>
          </w:tcPr>
          <w:p w14:paraId="253B1641" w14:textId="77777777" w:rsidR="00B710ED" w:rsidRPr="0096464D" w:rsidRDefault="00B710ED" w:rsidP="00B710ED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66D18B2F" w14:textId="77777777" w:rsidR="00B710ED" w:rsidRPr="0096464D" w:rsidRDefault="00B710ED" w:rsidP="004B1A85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по теме «</w:t>
            </w:r>
            <w:r w:rsidRPr="0096464D">
              <w:rPr>
                <w:b/>
                <w:sz w:val="22"/>
                <w:szCs w:val="22"/>
              </w:rPr>
              <w:t>Промежуточная аттестация</w:t>
            </w:r>
            <w:r>
              <w:rPr>
                <w:b/>
                <w:sz w:val="22"/>
                <w:szCs w:val="22"/>
              </w:rPr>
              <w:t>»</w:t>
            </w:r>
            <w:r w:rsidRPr="0096464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12" w:type="dxa"/>
            <w:gridSpan w:val="2"/>
          </w:tcPr>
          <w:p w14:paraId="0FD58689" w14:textId="77777777" w:rsidR="00B710ED" w:rsidRPr="0096464D" w:rsidRDefault="00B710ED" w:rsidP="00B710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  <w:lang w:eastAsia="en-US"/>
              </w:rPr>
              <w:t>Выполняют</w:t>
            </w:r>
            <w:r w:rsidRPr="0096464D">
              <w:rPr>
                <w:sz w:val="22"/>
                <w:szCs w:val="22"/>
                <w:lang w:eastAsia="en-US"/>
              </w:rPr>
              <w:t xml:space="preserve"> контрольную работу по материалам КИМов.</w:t>
            </w:r>
          </w:p>
          <w:p w14:paraId="0D96DDEF" w14:textId="77777777" w:rsidR="00B710ED" w:rsidRPr="0096464D" w:rsidRDefault="00B710ED" w:rsidP="00B710ED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253" w:type="dxa"/>
            <w:gridSpan w:val="2"/>
          </w:tcPr>
          <w:p w14:paraId="6FCCDB16" w14:textId="77777777" w:rsidR="00B710ED" w:rsidRPr="0096464D" w:rsidRDefault="00B710ED" w:rsidP="00B710ED">
            <w:pPr>
              <w:autoSpaceDE w:val="0"/>
              <w:autoSpaceDN w:val="0"/>
              <w:adjustRightInd w:val="0"/>
              <w:spacing w:line="256" w:lineRule="auto"/>
              <w:ind w:left="58"/>
              <w:rPr>
                <w:sz w:val="22"/>
                <w:szCs w:val="22"/>
              </w:rPr>
            </w:pPr>
            <w:r w:rsidRPr="0096464D">
              <w:rPr>
                <w:iCs/>
                <w:sz w:val="22"/>
                <w:szCs w:val="22"/>
              </w:rPr>
              <w:t xml:space="preserve">Научатся </w:t>
            </w:r>
            <w:r w:rsidRPr="0096464D">
              <w:rPr>
                <w:sz w:val="22"/>
                <w:szCs w:val="22"/>
              </w:rPr>
              <w:t xml:space="preserve"> работать самостоятельно, обобщать знания, полученные на уроках математики в четвертом классе, организовывать проверку знаний учащихся; выполнять самопроверку, рефлексию деятельности</w:t>
            </w:r>
          </w:p>
        </w:tc>
        <w:tc>
          <w:tcPr>
            <w:tcW w:w="5006" w:type="dxa"/>
          </w:tcPr>
          <w:p w14:paraId="20FDBCDA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успешности; умение выполнять самостоятельную деятельность, осознание личной ответственности за её результат.</w:t>
            </w:r>
          </w:p>
          <w:p w14:paraId="4142B35D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 w:rsidRPr="0096464D">
              <w:rPr>
                <w:sz w:val="22"/>
                <w:szCs w:val="22"/>
              </w:rPr>
              <w:t>владеть логическими действиями сравнения, анализа, синтеза, обобщения,</w:t>
            </w:r>
            <w:r w:rsidRPr="0096464D">
              <w:rPr>
                <w:iCs/>
                <w:sz w:val="22"/>
                <w:szCs w:val="22"/>
              </w:rPr>
              <w:t xml:space="preserve"> делать на этой основе выводы; </w:t>
            </w:r>
          </w:p>
          <w:p w14:paraId="36E7CB28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</w:tr>
      <w:tr w:rsidR="00B710ED" w:rsidRPr="0096464D" w14:paraId="7932FB09" w14:textId="77777777" w:rsidTr="004307A2">
        <w:trPr>
          <w:trHeight w:val="145"/>
        </w:trPr>
        <w:tc>
          <w:tcPr>
            <w:tcW w:w="851" w:type="dxa"/>
          </w:tcPr>
          <w:p w14:paraId="6C29487A" w14:textId="77777777" w:rsidR="00B710ED" w:rsidRPr="0096464D" w:rsidRDefault="00B710ED" w:rsidP="00B710ED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06CE6FED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контрольной работы. </w:t>
            </w:r>
            <w:r w:rsidRPr="0096464D">
              <w:rPr>
                <w:sz w:val="22"/>
                <w:szCs w:val="22"/>
              </w:rPr>
              <w:t>Задачи.</w:t>
            </w:r>
          </w:p>
        </w:tc>
        <w:tc>
          <w:tcPr>
            <w:tcW w:w="3512" w:type="dxa"/>
            <w:gridSpan w:val="2"/>
          </w:tcPr>
          <w:p w14:paraId="38A89776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Закрепляют</w:t>
            </w:r>
            <w:r w:rsidRPr="0096464D">
              <w:rPr>
                <w:sz w:val="22"/>
                <w:szCs w:val="22"/>
              </w:rPr>
              <w:t xml:space="preserve"> умение решать задачи; </w:t>
            </w:r>
            <w:r w:rsidRPr="0096464D">
              <w:rPr>
                <w:b/>
                <w:sz w:val="22"/>
                <w:szCs w:val="22"/>
              </w:rPr>
              <w:t xml:space="preserve">совершенствуют </w:t>
            </w:r>
            <w:r w:rsidRPr="0096464D">
              <w:rPr>
                <w:sz w:val="22"/>
                <w:szCs w:val="22"/>
              </w:rPr>
              <w:t xml:space="preserve">вычислительные навыки; </w:t>
            </w:r>
            <w:r w:rsidRPr="0096464D">
              <w:rPr>
                <w:b/>
                <w:sz w:val="22"/>
                <w:szCs w:val="22"/>
              </w:rPr>
              <w:t>развивают</w:t>
            </w:r>
            <w:r w:rsidRPr="0096464D">
              <w:rPr>
                <w:sz w:val="22"/>
                <w:szCs w:val="22"/>
              </w:rPr>
              <w:t xml:space="preserve"> логическое мышление.</w:t>
            </w:r>
          </w:p>
        </w:tc>
        <w:tc>
          <w:tcPr>
            <w:tcW w:w="4253" w:type="dxa"/>
            <w:gridSpan w:val="2"/>
          </w:tcPr>
          <w:p w14:paraId="36C764D5" w14:textId="77777777" w:rsidR="00B710ED" w:rsidRPr="0096464D" w:rsidRDefault="00B710ED" w:rsidP="00B710ED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Научатся моделировать с помощью схематических чертежей, таблиц и решать задачи изученных видов; объяснять и обосновывать действие, выбранное для решения задачи; дополнять условия задачи недостающим данным или вопросом; ориентироваться в разнообразии способов решения задач; работать в парах. </w:t>
            </w:r>
          </w:p>
        </w:tc>
        <w:tc>
          <w:tcPr>
            <w:tcW w:w="5006" w:type="dxa"/>
          </w:tcPr>
          <w:p w14:paraId="1A74067D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навыки самоконтроля и самооценки результатов учебной деятельности на основе выделенных критериев её успешности.</w:t>
            </w:r>
          </w:p>
          <w:p w14:paraId="7029AB58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      </w:r>
          </w:p>
          <w:p w14:paraId="099F492E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определять наиболее эффективные способы достижения результата, осваивать начальные формы познавательной и личностной рефлексии</w:t>
            </w:r>
          </w:p>
          <w:p w14:paraId="3EC72714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сотрудничать со взрослыми и сверстниками в разных ситуациях, не создавать </w:t>
            </w:r>
            <w:r w:rsidRPr="0096464D">
              <w:rPr>
                <w:sz w:val="22"/>
                <w:szCs w:val="22"/>
              </w:rPr>
              <w:lastRenderedPageBreak/>
              <w:t>конфликтов и находить выходы из спорных ситуаций.</w:t>
            </w:r>
          </w:p>
        </w:tc>
      </w:tr>
      <w:tr w:rsidR="00B710ED" w:rsidRPr="0096464D" w14:paraId="37EE4F6D" w14:textId="77777777" w:rsidTr="004307A2">
        <w:trPr>
          <w:trHeight w:val="145"/>
        </w:trPr>
        <w:tc>
          <w:tcPr>
            <w:tcW w:w="851" w:type="dxa"/>
          </w:tcPr>
          <w:p w14:paraId="33D58121" w14:textId="77777777" w:rsidR="00B710ED" w:rsidRPr="0096464D" w:rsidRDefault="00B710ED" w:rsidP="00B710ED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20C7A861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Материал для расширения и углубления знаний. Доли. Единицы площади - ар, гектар. Масштаб. План.</w:t>
            </w:r>
          </w:p>
        </w:tc>
        <w:tc>
          <w:tcPr>
            <w:tcW w:w="3512" w:type="dxa"/>
            <w:gridSpan w:val="2"/>
          </w:tcPr>
          <w:p w14:paraId="26935F77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Применяют</w:t>
            </w:r>
            <w:r w:rsidRPr="0096464D">
              <w:rPr>
                <w:sz w:val="22"/>
                <w:szCs w:val="22"/>
              </w:rPr>
              <w:t xml:space="preserve"> полученные знания,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и навыки при выполнении нестандартных заданий; расширяют полученные знания.</w:t>
            </w:r>
          </w:p>
        </w:tc>
        <w:tc>
          <w:tcPr>
            <w:tcW w:w="4253" w:type="dxa"/>
            <w:gridSpan w:val="2"/>
          </w:tcPr>
          <w:p w14:paraId="7EC223FB" w14:textId="77777777" w:rsidR="00B710ED" w:rsidRPr="0096464D" w:rsidRDefault="00B710ED" w:rsidP="00B710ED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задания творческого характера; применять знания и способы действий в измененных условиях; формулировать и аргументировать собственное мнение; договариваться и приходить к общему решению в совместной деятельности.</w:t>
            </w:r>
          </w:p>
        </w:tc>
        <w:tc>
          <w:tcPr>
            <w:tcW w:w="5006" w:type="dxa"/>
          </w:tcPr>
          <w:p w14:paraId="78EB4685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sz w:val="22"/>
                <w:szCs w:val="22"/>
              </w:rPr>
              <w:t xml:space="preserve"> положительное отношение к урокам математики, к обучению, к школе.</w:t>
            </w:r>
          </w:p>
          <w:p w14:paraId="74FD63B5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базовыми предметными понятиями и межпредметными понятиями, отражающими существенные связи и отношения между объектами и процессами</w:t>
            </w:r>
          </w:p>
          <w:p w14:paraId="37E71FA6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iCs/>
                <w:sz w:val="22"/>
                <w:szCs w:val="22"/>
              </w:rPr>
              <w:t xml:space="preserve"> ставить новые учебные задачи под руководством учителя.</w:t>
            </w:r>
          </w:p>
          <w:p w14:paraId="38B5F7C0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</w:tc>
      </w:tr>
      <w:tr w:rsidR="00B710ED" w:rsidRPr="0096464D" w14:paraId="0E8E2014" w14:textId="77777777" w:rsidTr="004307A2">
        <w:trPr>
          <w:trHeight w:val="145"/>
        </w:trPr>
        <w:tc>
          <w:tcPr>
            <w:tcW w:w="851" w:type="dxa"/>
          </w:tcPr>
          <w:p w14:paraId="4C69D7CC" w14:textId="77777777" w:rsidR="00B710ED" w:rsidRPr="0096464D" w:rsidRDefault="00B710ED" w:rsidP="00B710ED">
            <w:pPr>
              <w:numPr>
                <w:ilvl w:val="0"/>
                <w:numId w:val="18"/>
              </w:numPr>
              <w:ind w:left="284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397" w:type="dxa"/>
          </w:tcPr>
          <w:p w14:paraId="138886BA" w14:textId="77777777" w:rsidR="00B710E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 xml:space="preserve">Материал для расширения и углубления знаний. Диагонали прямоугольника </w:t>
            </w:r>
          </w:p>
          <w:p w14:paraId="77A54A56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96464D">
              <w:rPr>
                <w:sz w:val="22"/>
                <w:szCs w:val="22"/>
              </w:rPr>
              <w:t xml:space="preserve">квадрата) и их свойства. Куб. Пирамида. Цилиндр. </w:t>
            </w:r>
          </w:p>
        </w:tc>
        <w:tc>
          <w:tcPr>
            <w:tcW w:w="3512" w:type="dxa"/>
            <w:gridSpan w:val="2"/>
          </w:tcPr>
          <w:p w14:paraId="1B21AAFF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b/>
                <w:sz w:val="22"/>
                <w:szCs w:val="22"/>
              </w:rPr>
              <w:t>Применяют</w:t>
            </w:r>
            <w:r w:rsidRPr="0096464D">
              <w:rPr>
                <w:sz w:val="22"/>
                <w:szCs w:val="22"/>
              </w:rPr>
              <w:t xml:space="preserve"> полученные знания, </w:t>
            </w:r>
            <w:r>
              <w:rPr>
                <w:sz w:val="22"/>
                <w:szCs w:val="22"/>
              </w:rPr>
              <w:t>умение</w:t>
            </w:r>
            <w:r w:rsidRPr="0096464D">
              <w:rPr>
                <w:sz w:val="22"/>
                <w:szCs w:val="22"/>
              </w:rPr>
              <w:t xml:space="preserve"> и навыки при выполнении нестандартных заданий; расширяют полученные знания.</w:t>
            </w:r>
          </w:p>
        </w:tc>
        <w:tc>
          <w:tcPr>
            <w:tcW w:w="4253" w:type="dxa"/>
            <w:gridSpan w:val="2"/>
          </w:tcPr>
          <w:p w14:paraId="75A9C5E3" w14:textId="77777777" w:rsidR="00B710ED" w:rsidRPr="0096464D" w:rsidRDefault="00B710ED" w:rsidP="00B710ED">
            <w:pPr>
              <w:ind w:left="58"/>
              <w:rPr>
                <w:sz w:val="22"/>
                <w:szCs w:val="22"/>
              </w:rPr>
            </w:pPr>
            <w:r w:rsidRPr="0096464D">
              <w:rPr>
                <w:sz w:val="22"/>
                <w:szCs w:val="22"/>
              </w:rPr>
              <w:t>Научатся выполнять задания творческого характера; применять знания и способы действий в измененных условиях; формулировать и аргументировать собственное мнение; договариваться и приходить к общему решению в совместной деятельности.</w:t>
            </w:r>
          </w:p>
        </w:tc>
        <w:tc>
          <w:tcPr>
            <w:tcW w:w="5006" w:type="dxa"/>
          </w:tcPr>
          <w:p w14:paraId="0D1979B9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Личностные:</w:t>
            </w:r>
            <w:r w:rsidRPr="0096464D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понимание</w:t>
            </w:r>
            <w:r w:rsidRPr="0096464D">
              <w:rPr>
                <w:iCs/>
                <w:sz w:val="22"/>
                <w:szCs w:val="22"/>
              </w:rPr>
              <w:t xml:space="preserve"> универсальности математических способов познания закономерностей окружающего мира, </w:t>
            </w:r>
            <w:r>
              <w:rPr>
                <w:iCs/>
                <w:sz w:val="22"/>
                <w:szCs w:val="22"/>
              </w:rPr>
              <w:t>умение</w:t>
            </w:r>
            <w:r w:rsidRPr="0096464D">
              <w:rPr>
                <w:iCs/>
                <w:sz w:val="22"/>
                <w:szCs w:val="22"/>
              </w:rPr>
              <w:t xml:space="preserve"> строить и преобразовывать модели его отдельных процессов и явлений.</w:t>
            </w:r>
          </w:p>
          <w:p w14:paraId="255F632F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Познавательные:</w:t>
            </w:r>
            <w:r w:rsidRPr="0096464D">
              <w:rPr>
                <w:sz w:val="22"/>
                <w:szCs w:val="22"/>
              </w:rPr>
              <w:t xml:space="preserve"> владеть навыками смыслового чтения текстов математического содержания в соответствии с поставленными целями и задачами.</w:t>
            </w:r>
          </w:p>
          <w:p w14:paraId="576CC5A9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Регулятивные:</w:t>
            </w:r>
            <w:r w:rsidRPr="0096464D">
              <w:rPr>
                <w:sz w:val="22"/>
                <w:szCs w:val="22"/>
              </w:rPr>
              <w:t xml:space="preserve"> принимать и сохранять цели и задачи учебной деятельности, искать и находить средства их достижения.</w:t>
            </w:r>
          </w:p>
          <w:p w14:paraId="02E7B818" w14:textId="77777777" w:rsidR="00B710ED" w:rsidRPr="0096464D" w:rsidRDefault="00B710ED" w:rsidP="00B710ED">
            <w:pPr>
              <w:rPr>
                <w:sz w:val="22"/>
                <w:szCs w:val="22"/>
              </w:rPr>
            </w:pPr>
            <w:r w:rsidRPr="0096464D">
              <w:rPr>
                <w:rFonts w:eastAsia="Calibri"/>
                <w:bCs/>
                <w:i/>
                <w:iCs/>
                <w:sz w:val="22"/>
                <w:szCs w:val="22"/>
              </w:rPr>
              <w:t>Коммуникативные:</w:t>
            </w:r>
            <w:r w:rsidRPr="0096464D">
              <w:rPr>
                <w:sz w:val="22"/>
                <w:szCs w:val="22"/>
              </w:rPr>
              <w:t xml:space="preserve"> принимать участие в определении общей цели и путей её достижения.</w:t>
            </w:r>
          </w:p>
        </w:tc>
      </w:tr>
      <w:tr w:rsidR="00B710ED" w:rsidRPr="0096464D" w14:paraId="7E553925" w14:textId="77777777" w:rsidTr="004307A2">
        <w:trPr>
          <w:trHeight w:val="145"/>
        </w:trPr>
        <w:tc>
          <w:tcPr>
            <w:tcW w:w="16019" w:type="dxa"/>
            <w:gridSpan w:val="7"/>
          </w:tcPr>
          <w:p w14:paraId="7D714AF3" w14:textId="77777777" w:rsidR="00B710ED" w:rsidRPr="0096464D" w:rsidRDefault="00B710ED" w:rsidP="00B710ED">
            <w:pPr>
              <w:rPr>
                <w:rFonts w:eastAsia="Calibri"/>
                <w:bCs/>
                <w:i/>
                <w:iCs/>
                <w:sz w:val="22"/>
                <w:szCs w:val="22"/>
              </w:rPr>
            </w:pPr>
            <w:r w:rsidRPr="0096464D">
              <w:rPr>
                <w:rFonts w:eastAsia="Calibri"/>
                <w:b/>
                <w:bCs/>
                <w:iCs/>
                <w:sz w:val="22"/>
                <w:szCs w:val="22"/>
              </w:rPr>
              <w:t>Итого: 136 часов</w:t>
            </w:r>
          </w:p>
        </w:tc>
      </w:tr>
    </w:tbl>
    <w:p w14:paraId="267E3DCC" w14:textId="77777777" w:rsidR="00B653C8" w:rsidRDefault="00B653C8" w:rsidP="002F468C">
      <w:pPr>
        <w:ind w:left="284"/>
        <w:sectPr w:rsidR="00B653C8" w:rsidSect="00B67996">
          <w:pgSz w:w="16838" w:h="11906" w:orient="landscape"/>
          <w:pgMar w:top="851" w:right="1134" w:bottom="1276" w:left="1134" w:header="709" w:footer="709" w:gutter="0"/>
          <w:cols w:space="708"/>
          <w:docGrid w:linePitch="360"/>
        </w:sectPr>
      </w:pPr>
    </w:p>
    <w:p w14:paraId="5415909A" w14:textId="77777777" w:rsidR="005D7683" w:rsidRPr="00AC58A4" w:rsidRDefault="005D7683" w:rsidP="005D7683">
      <w:pPr>
        <w:ind w:left="284"/>
      </w:pPr>
      <w:r>
        <w:rPr>
          <w:b/>
        </w:rPr>
        <w:lastRenderedPageBreak/>
        <w:t>1.9.  П</w:t>
      </w:r>
      <w:r w:rsidRPr="00745445">
        <w:rPr>
          <w:b/>
        </w:rPr>
        <w:t>ромежуточн</w:t>
      </w:r>
      <w:r>
        <w:rPr>
          <w:b/>
        </w:rPr>
        <w:t xml:space="preserve">ая </w:t>
      </w:r>
      <w:r w:rsidRPr="00745445">
        <w:rPr>
          <w:b/>
        </w:rPr>
        <w:t>аттестаци</w:t>
      </w:r>
      <w:r>
        <w:rPr>
          <w:b/>
        </w:rPr>
        <w:t>я</w:t>
      </w:r>
      <w:r w:rsidRPr="00745445">
        <w:rPr>
          <w:b/>
        </w:rPr>
        <w:t xml:space="preserve"> по учебному предмету «</w:t>
      </w:r>
      <w:r>
        <w:rPr>
          <w:b/>
        </w:rPr>
        <w:t>Математика</w:t>
      </w:r>
      <w:r w:rsidRPr="00745445">
        <w:rPr>
          <w:b/>
        </w:rPr>
        <w:t xml:space="preserve">», </w:t>
      </w:r>
      <w:r>
        <w:rPr>
          <w:b/>
        </w:rPr>
        <w:t>4</w:t>
      </w:r>
      <w:r w:rsidRPr="00745445">
        <w:rPr>
          <w:b/>
        </w:rPr>
        <w:t xml:space="preserve"> класс</w:t>
      </w:r>
      <w:r>
        <w:t xml:space="preserve">  </w:t>
      </w:r>
    </w:p>
    <w:p w14:paraId="5A594773" w14:textId="77777777" w:rsidR="005D7683" w:rsidRDefault="005D7683" w:rsidP="005D7683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2E16E902" w14:textId="77777777" w:rsidR="005D7683" w:rsidRPr="005B2906" w:rsidRDefault="005D7683" w:rsidP="005D7683">
      <w:pPr>
        <w:ind w:left="284"/>
      </w:pPr>
      <w:r w:rsidRPr="005B2906">
        <w:t>Вид: контрольно-оценочная процедура</w:t>
      </w:r>
    </w:p>
    <w:p w14:paraId="3FF5D096" w14:textId="77777777" w:rsidR="005D7683" w:rsidRPr="005B2906" w:rsidRDefault="005D7683" w:rsidP="005D7683">
      <w:pPr>
        <w:ind w:left="284"/>
      </w:pPr>
      <w:r w:rsidRPr="005B2906">
        <w:t>Форма: контрольная работа.</w:t>
      </w:r>
    </w:p>
    <w:p w14:paraId="544FE2AF" w14:textId="77777777" w:rsidR="00B653C8" w:rsidRPr="006974EC" w:rsidRDefault="00B653C8" w:rsidP="002F468C">
      <w:pPr>
        <w:ind w:left="284"/>
        <w:rPr>
          <w:b/>
          <w:color w:val="000000"/>
        </w:rPr>
      </w:pPr>
      <w:r w:rsidRPr="006974EC">
        <w:rPr>
          <w:b/>
          <w:noProof/>
        </w:rPr>
        <w:t>1.10. Критерии оценок обучающихся по учебному предмету «Математика», 4 класс</w:t>
      </w:r>
    </w:p>
    <w:p w14:paraId="17B82566" w14:textId="77777777" w:rsidR="00B653C8" w:rsidRPr="006974EC" w:rsidRDefault="00B653C8" w:rsidP="002F468C">
      <w:pPr>
        <w:ind w:left="284"/>
        <w:jc w:val="left"/>
        <w:rPr>
          <w:rFonts w:ascii="Arial" w:hAnsi="Arial" w:cs="Arial"/>
          <w:color w:val="000000"/>
        </w:rPr>
      </w:pPr>
      <w:r w:rsidRPr="006974EC">
        <w:rPr>
          <w:b/>
          <w:color w:val="000000"/>
        </w:rPr>
        <w:t xml:space="preserve">   </w:t>
      </w:r>
      <w:r w:rsidRPr="006974EC">
        <w:rPr>
          <w:color w:val="000000"/>
        </w:rPr>
        <w:t>Оценка письменных работ.</w:t>
      </w:r>
    </w:p>
    <w:p w14:paraId="0E7F7B05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b/>
          <w:bCs/>
          <w:color w:val="000000"/>
        </w:rPr>
        <w:t xml:space="preserve">   Работа, состоящая из примеров:</w:t>
      </w:r>
    </w:p>
    <w:p w14:paraId="4B9F34CD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«5» - без ошибок.</w:t>
      </w:r>
    </w:p>
    <w:p w14:paraId="35B968FA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«4» - 1 грубая и 1 – 2 негрубые ошибки.</w:t>
      </w:r>
    </w:p>
    <w:p w14:paraId="24FD03C2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«3» - 2 – 3 грубые и 1 – 2 негрубые ошибки или 3 более негрубые ошибки.</w:t>
      </w:r>
    </w:p>
    <w:p w14:paraId="1985E127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«2» - 4 и более грубых ошибки.</w:t>
      </w:r>
    </w:p>
    <w:p w14:paraId="401B4712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«1» - все задания выполнены с ошибками.</w:t>
      </w:r>
    </w:p>
    <w:p w14:paraId="71825654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b/>
          <w:bCs/>
          <w:color w:val="000000"/>
        </w:rPr>
        <w:t>Работа, состоящая из задач:</w:t>
      </w:r>
    </w:p>
    <w:p w14:paraId="3036B7B9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«5» - без ошибок.</w:t>
      </w:r>
    </w:p>
    <w:p w14:paraId="3E32FA91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«4» - 1 – 2 негрубые ошибки.</w:t>
      </w:r>
    </w:p>
    <w:p w14:paraId="44C355A8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«3» - 1 грубая и 3 – 4 негрубые ошибки.</w:t>
      </w:r>
    </w:p>
    <w:p w14:paraId="14B9E4BA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«2» - 2 и более грубых ошибки.</w:t>
      </w:r>
    </w:p>
    <w:p w14:paraId="3A886D1E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«1» - задачи не решены.</w:t>
      </w:r>
    </w:p>
    <w:p w14:paraId="1ECEDE8F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b/>
          <w:bCs/>
          <w:color w:val="000000"/>
        </w:rPr>
        <w:t>Комбинированная работа:</w:t>
      </w:r>
    </w:p>
    <w:p w14:paraId="013CD272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«5» - без ошибок.</w:t>
      </w:r>
    </w:p>
    <w:p w14:paraId="1561FF43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«4» - 1 грубая и 1 – 2 негрубые ошибки, при этом грубых ошибок не должно быть в задаче.</w:t>
      </w:r>
    </w:p>
    <w:p w14:paraId="6B8A6862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«3» - 2 – 3 грубые и 3 – 4 негрубые ошибки, при этом ход решения задачи должен быть верным.</w:t>
      </w:r>
    </w:p>
    <w:p w14:paraId="37D3620A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«2» - 4 и более грубых ошибки.</w:t>
      </w:r>
    </w:p>
    <w:p w14:paraId="4364E130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«1» - все задания выполнены с ошибками.</w:t>
      </w:r>
    </w:p>
    <w:p w14:paraId="101FDA30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b/>
          <w:bCs/>
          <w:color w:val="000000"/>
        </w:rPr>
        <w:t>Контрольный устный счёт:</w:t>
      </w:r>
    </w:p>
    <w:p w14:paraId="31021E8F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«5» - без ошибок. «4» - 1 – 2 ошибки. «3» - 3 – 4 ошибки. </w:t>
      </w:r>
    </w:p>
    <w:p w14:paraId="395B137D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b/>
          <w:bCs/>
          <w:color w:val="000000"/>
        </w:rPr>
        <w:t>Грубые ошибки:</w:t>
      </w:r>
    </w:p>
    <w:p w14:paraId="76077D72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1. Вычислительные ошибки в примерах и задачах.</w:t>
      </w:r>
    </w:p>
    <w:p w14:paraId="186472DB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2. Ошибки на незнание порядка выполнения арифметических действий.</w:t>
      </w:r>
    </w:p>
    <w:p w14:paraId="6096F986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3. Неправильное решение задачи (пропуск действия, неправильный выбор действия, лишнее действие).</w:t>
      </w:r>
    </w:p>
    <w:p w14:paraId="1AEF6BD7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4. Не решённая до конца задача или пример.</w:t>
      </w:r>
    </w:p>
    <w:p w14:paraId="6E08C8A1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5. Невыполненное задание.</w:t>
      </w:r>
    </w:p>
    <w:p w14:paraId="6205CB29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b/>
          <w:bCs/>
          <w:color w:val="000000"/>
        </w:rPr>
        <w:t>Негрубые ошибки:</w:t>
      </w:r>
    </w:p>
    <w:p w14:paraId="134FDBB5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1. Нерациональный приём вычислений.</w:t>
      </w:r>
    </w:p>
    <w:p w14:paraId="79AC733C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2. Неправильная постановка вопроса к действию при решении задачи.</w:t>
      </w:r>
    </w:p>
    <w:p w14:paraId="67CDC5BF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3. Неверно сформулированный ответ задачи.</w:t>
      </w:r>
    </w:p>
    <w:p w14:paraId="5C282174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4. Неправильное списывание данных, чисел, знаков.</w:t>
      </w:r>
    </w:p>
    <w:p w14:paraId="0A983CA8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5. Недоведение до конца преобразований.</w:t>
      </w:r>
    </w:p>
    <w:p w14:paraId="0D5BA086" w14:textId="77777777" w:rsidR="00B653C8" w:rsidRPr="006974EC" w:rsidRDefault="00B653C8" w:rsidP="002F468C">
      <w:pPr>
        <w:ind w:left="284"/>
        <w:rPr>
          <w:rFonts w:ascii="Arial" w:hAnsi="Arial" w:cs="Arial"/>
          <w:color w:val="000000"/>
        </w:rPr>
      </w:pPr>
      <w:r w:rsidRPr="006974EC">
        <w:rPr>
          <w:color w:val="000000"/>
        </w:rPr>
        <w:t>За грамматические ошибки оценка не снижается.</w:t>
      </w:r>
    </w:p>
    <w:p w14:paraId="0F29DD98" w14:textId="77777777" w:rsidR="00B653C8" w:rsidRPr="00A66E4E" w:rsidRDefault="00B653C8" w:rsidP="002F468C">
      <w:pPr>
        <w:ind w:left="284"/>
      </w:pPr>
      <w:r w:rsidRPr="006974EC">
        <w:rPr>
          <w:color w:val="000000"/>
        </w:rPr>
        <w:t>За неряшливо оформленную работу, несоблюдение правил каллиграфии оценка по математике снижается на один балл, но не ниже «3».</w:t>
      </w:r>
    </w:p>
    <w:p w14:paraId="5426CA70" w14:textId="77777777" w:rsidR="00B653C8" w:rsidRPr="006974EC" w:rsidRDefault="00B653C8" w:rsidP="002F468C">
      <w:pPr>
        <w:ind w:left="284"/>
        <w:rPr>
          <w:b/>
          <w:color w:val="000000"/>
        </w:rPr>
      </w:pPr>
      <w:r w:rsidRPr="00A66E4E">
        <w:t> </w:t>
      </w:r>
      <w:r w:rsidRPr="00A66E4E">
        <w:rPr>
          <w:b/>
        </w:rPr>
        <w:t xml:space="preserve">Критерии оценивания контрольных работ в рамках </w:t>
      </w:r>
      <w:r w:rsidR="00A66E4E" w:rsidRPr="00A66E4E">
        <w:rPr>
          <w:b/>
        </w:rPr>
        <w:t xml:space="preserve">контроля успеваемости и промежуточной аттестации учебного </w:t>
      </w:r>
      <w:r w:rsidR="00D21A21" w:rsidRPr="00A66E4E">
        <w:rPr>
          <w:b/>
        </w:rPr>
        <w:t>предмета «</w:t>
      </w:r>
      <w:r w:rsidRPr="00A66E4E">
        <w:rPr>
          <w:b/>
        </w:rPr>
        <w:t>Математика»</w:t>
      </w:r>
      <w:r w:rsidR="00A66E4E" w:rsidRPr="00A66E4E">
        <w:rPr>
          <w:b/>
        </w:rPr>
        <w:t xml:space="preserve">, 4 </w:t>
      </w:r>
      <w:r w:rsidR="00A66E4E">
        <w:rPr>
          <w:b/>
          <w:color w:val="000000"/>
        </w:rPr>
        <w:t>класс:</w:t>
      </w:r>
    </w:p>
    <w:p w14:paraId="6F3109B2" w14:textId="77777777" w:rsidR="00B653C8" w:rsidRPr="006974EC" w:rsidRDefault="00B653C8" w:rsidP="002F468C">
      <w:pPr>
        <w:ind w:left="284"/>
        <w:jc w:val="center"/>
        <w:rPr>
          <w:b/>
          <w:color w:val="000000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1267"/>
        <w:gridCol w:w="1852"/>
        <w:gridCol w:w="2352"/>
        <w:gridCol w:w="625"/>
        <w:gridCol w:w="3827"/>
      </w:tblGrid>
      <w:tr w:rsidR="00B653C8" w:rsidRPr="006974EC" w14:paraId="105C5067" w14:textId="77777777" w:rsidTr="002F468C">
        <w:trPr>
          <w:trHeight w:val="330"/>
        </w:trPr>
        <w:tc>
          <w:tcPr>
            <w:tcW w:w="99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74DD7CB" w14:textId="77777777" w:rsidR="00B653C8" w:rsidRPr="006974EC" w:rsidRDefault="00B653C8" w:rsidP="002F468C">
            <w:pPr>
              <w:ind w:left="284"/>
              <w:jc w:val="center"/>
              <w:rPr>
                <w:b/>
                <w:bCs/>
                <w:color w:val="000000"/>
              </w:rPr>
            </w:pPr>
            <w:r w:rsidRPr="006974EC">
              <w:rPr>
                <w:b/>
                <w:bCs/>
                <w:color w:val="000000"/>
              </w:rPr>
              <w:t>Критерии оценивания</w:t>
            </w:r>
          </w:p>
        </w:tc>
      </w:tr>
      <w:tr w:rsidR="00206D4F" w:rsidRPr="006974EC" w14:paraId="2EAEA2BC" w14:textId="77777777" w:rsidTr="004B1A85">
        <w:trPr>
          <w:trHeight w:val="330"/>
        </w:trPr>
        <w:tc>
          <w:tcPr>
            <w:tcW w:w="54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54819" w14:textId="77777777" w:rsidR="00206D4F" w:rsidRPr="006974EC" w:rsidRDefault="00206D4F" w:rsidP="00206D4F">
            <w:pPr>
              <w:ind w:left="284"/>
              <w:jc w:val="left"/>
              <w:rPr>
                <w:b/>
                <w:bCs/>
                <w:i/>
                <w:iCs/>
                <w:color w:val="000000"/>
              </w:rPr>
            </w:pPr>
            <w:r w:rsidRPr="006974EC">
              <w:rPr>
                <w:b/>
                <w:bCs/>
                <w:i/>
                <w:iCs/>
                <w:color w:val="000000"/>
              </w:rPr>
              <w:t>предметный результат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6974EC">
              <w:rPr>
                <w:b/>
                <w:bCs/>
                <w:i/>
                <w:iCs/>
                <w:color w:val="000000"/>
              </w:rPr>
              <w:t>(качество)</w:t>
            </w:r>
          </w:p>
        </w:tc>
        <w:tc>
          <w:tcPr>
            <w:tcW w:w="4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2BC843" w14:textId="77777777" w:rsidR="00206D4F" w:rsidRPr="006974EC" w:rsidRDefault="00206D4F" w:rsidP="00206D4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974EC">
              <w:rPr>
                <w:b/>
                <w:bCs/>
                <w:i/>
                <w:iCs/>
                <w:color w:val="000000"/>
              </w:rPr>
              <w:t>метапредметный</w:t>
            </w:r>
          </w:p>
        </w:tc>
      </w:tr>
      <w:tr w:rsidR="00B653C8" w:rsidRPr="006974EC" w14:paraId="34EF1187" w14:textId="77777777" w:rsidTr="002F468C">
        <w:trPr>
          <w:trHeight w:val="300"/>
        </w:trPr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A5CB74" w14:textId="77777777" w:rsidR="00B653C8" w:rsidRPr="006974EC" w:rsidRDefault="00B653C8" w:rsidP="002F468C">
            <w:pPr>
              <w:ind w:left="284"/>
              <w:jc w:val="center"/>
              <w:rPr>
                <w:b/>
                <w:bCs/>
                <w:color w:val="000000"/>
              </w:rPr>
            </w:pPr>
            <w:r w:rsidRPr="006974EC">
              <w:rPr>
                <w:b/>
                <w:bCs/>
                <w:color w:val="000000"/>
                <w:sz w:val="22"/>
                <w:szCs w:val="22"/>
              </w:rPr>
              <w:t>"5"</w:t>
            </w:r>
          </w:p>
        </w:tc>
        <w:tc>
          <w:tcPr>
            <w:tcW w:w="18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7B1414" w14:textId="77777777" w:rsidR="00B653C8" w:rsidRPr="006974EC" w:rsidRDefault="00B653C8" w:rsidP="002F468C">
            <w:pPr>
              <w:ind w:left="284"/>
              <w:jc w:val="center"/>
              <w:rPr>
                <w:color w:val="000000"/>
              </w:rPr>
            </w:pPr>
            <w:r w:rsidRPr="006974EC">
              <w:rPr>
                <w:color w:val="000000"/>
                <w:sz w:val="22"/>
                <w:szCs w:val="22"/>
              </w:rPr>
              <w:t>100-95%</w:t>
            </w:r>
          </w:p>
        </w:tc>
        <w:tc>
          <w:tcPr>
            <w:tcW w:w="23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BE35AF" w14:textId="77777777" w:rsidR="00B653C8" w:rsidRPr="006974EC" w:rsidRDefault="00B653C8" w:rsidP="002F468C">
            <w:pPr>
              <w:ind w:left="284"/>
              <w:jc w:val="center"/>
              <w:rPr>
                <w:color w:val="000000"/>
                <w:sz w:val="20"/>
                <w:szCs w:val="20"/>
              </w:rPr>
            </w:pPr>
            <w:r w:rsidRPr="006974EC">
              <w:rPr>
                <w:color w:val="000000"/>
                <w:sz w:val="20"/>
                <w:szCs w:val="20"/>
              </w:rPr>
              <w:t>оптимальный уровень</w:t>
            </w:r>
          </w:p>
        </w:tc>
        <w:tc>
          <w:tcPr>
            <w:tcW w:w="6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1E3C23" w14:textId="77777777" w:rsidR="00B653C8" w:rsidRPr="006974EC" w:rsidRDefault="00B653C8" w:rsidP="002F468C">
            <w:pPr>
              <w:ind w:left="284"/>
              <w:jc w:val="center"/>
              <w:rPr>
                <w:color w:val="000000"/>
              </w:rPr>
            </w:pPr>
            <w:r w:rsidRPr="006974E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F5E215" w14:textId="77777777" w:rsidR="00B653C8" w:rsidRPr="006974EC" w:rsidRDefault="00B653C8" w:rsidP="002F468C">
            <w:pPr>
              <w:ind w:left="284"/>
              <w:jc w:val="center"/>
              <w:rPr>
                <w:color w:val="000000"/>
                <w:sz w:val="20"/>
                <w:szCs w:val="20"/>
              </w:rPr>
            </w:pPr>
            <w:r w:rsidRPr="006974EC">
              <w:rPr>
                <w:color w:val="000000"/>
                <w:sz w:val="20"/>
                <w:szCs w:val="20"/>
              </w:rPr>
              <w:t>повышенный уровень</w:t>
            </w:r>
          </w:p>
        </w:tc>
      </w:tr>
      <w:tr w:rsidR="00B653C8" w:rsidRPr="006974EC" w14:paraId="00A1548B" w14:textId="77777777" w:rsidTr="002F468C">
        <w:trPr>
          <w:trHeight w:val="315"/>
        </w:trPr>
        <w:tc>
          <w:tcPr>
            <w:tcW w:w="1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802FF9" w14:textId="77777777" w:rsidR="00B653C8" w:rsidRPr="006974EC" w:rsidRDefault="00B653C8" w:rsidP="002F468C">
            <w:pPr>
              <w:ind w:left="284"/>
              <w:jc w:val="center"/>
              <w:rPr>
                <w:b/>
                <w:bCs/>
                <w:color w:val="000000"/>
              </w:rPr>
            </w:pPr>
            <w:r w:rsidRPr="006974EC">
              <w:rPr>
                <w:b/>
                <w:bCs/>
                <w:color w:val="000000"/>
                <w:sz w:val="22"/>
                <w:szCs w:val="22"/>
              </w:rPr>
              <w:t>"4"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BD4BAF" w14:textId="77777777" w:rsidR="00B653C8" w:rsidRPr="006974EC" w:rsidRDefault="00B653C8" w:rsidP="002F468C">
            <w:pPr>
              <w:ind w:left="284"/>
              <w:jc w:val="center"/>
              <w:rPr>
                <w:color w:val="000000"/>
              </w:rPr>
            </w:pPr>
            <w:r w:rsidRPr="006974EC">
              <w:rPr>
                <w:color w:val="000000"/>
                <w:sz w:val="22"/>
                <w:szCs w:val="22"/>
              </w:rPr>
              <w:t>90-75%</w:t>
            </w:r>
          </w:p>
        </w:tc>
        <w:tc>
          <w:tcPr>
            <w:tcW w:w="23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D4573" w14:textId="77777777" w:rsidR="00B653C8" w:rsidRPr="006974EC" w:rsidRDefault="00B653C8" w:rsidP="002F468C">
            <w:pPr>
              <w:ind w:left="284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2E348D" w14:textId="77777777" w:rsidR="00B653C8" w:rsidRPr="006974EC" w:rsidRDefault="00B653C8" w:rsidP="002F468C">
            <w:pPr>
              <w:ind w:left="284"/>
              <w:jc w:val="left"/>
              <w:rPr>
                <w:color w:val="000000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2A2F517" w14:textId="77777777" w:rsidR="00B653C8" w:rsidRPr="006974EC" w:rsidRDefault="00B653C8" w:rsidP="002F468C">
            <w:pPr>
              <w:ind w:left="284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B653C8" w:rsidRPr="006974EC" w14:paraId="53D3B04A" w14:textId="77777777" w:rsidTr="002F468C">
        <w:trPr>
          <w:trHeight w:val="315"/>
        </w:trPr>
        <w:tc>
          <w:tcPr>
            <w:tcW w:w="1267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34FC29" w14:textId="77777777" w:rsidR="00B653C8" w:rsidRPr="006974EC" w:rsidRDefault="00B653C8" w:rsidP="002F468C">
            <w:pPr>
              <w:ind w:left="284"/>
              <w:jc w:val="center"/>
              <w:rPr>
                <w:b/>
                <w:bCs/>
                <w:color w:val="000000"/>
              </w:rPr>
            </w:pPr>
            <w:r w:rsidRPr="006974EC">
              <w:rPr>
                <w:b/>
                <w:bCs/>
                <w:color w:val="000000"/>
                <w:sz w:val="22"/>
                <w:szCs w:val="22"/>
              </w:rPr>
              <w:t>"3"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BA9C6B" w14:textId="77777777" w:rsidR="00B653C8" w:rsidRPr="006974EC" w:rsidRDefault="00B653C8" w:rsidP="002F468C">
            <w:pPr>
              <w:ind w:left="284"/>
              <w:jc w:val="center"/>
              <w:rPr>
                <w:color w:val="000000"/>
              </w:rPr>
            </w:pPr>
            <w:r w:rsidRPr="006974EC">
              <w:rPr>
                <w:color w:val="000000"/>
                <w:sz w:val="22"/>
                <w:szCs w:val="22"/>
              </w:rPr>
              <w:t>70-50%</w:t>
            </w:r>
          </w:p>
        </w:tc>
        <w:tc>
          <w:tcPr>
            <w:tcW w:w="235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0F8CEA" w14:textId="77777777" w:rsidR="00B653C8" w:rsidRPr="006974EC" w:rsidRDefault="00B653C8" w:rsidP="002F468C">
            <w:pPr>
              <w:ind w:left="284"/>
              <w:jc w:val="center"/>
              <w:rPr>
                <w:color w:val="000000"/>
                <w:sz w:val="20"/>
                <w:szCs w:val="20"/>
              </w:rPr>
            </w:pPr>
            <w:r w:rsidRPr="006974EC">
              <w:rPr>
                <w:color w:val="000000"/>
                <w:sz w:val="20"/>
                <w:szCs w:val="20"/>
              </w:rPr>
              <w:t>достаточный уровень</w:t>
            </w:r>
          </w:p>
        </w:tc>
        <w:tc>
          <w:tcPr>
            <w:tcW w:w="6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9DB0E6" w14:textId="77777777" w:rsidR="00B653C8" w:rsidRPr="006974EC" w:rsidRDefault="00B653C8" w:rsidP="002F468C">
            <w:pPr>
              <w:ind w:left="284"/>
              <w:jc w:val="center"/>
              <w:rPr>
                <w:color w:val="000000"/>
              </w:rPr>
            </w:pPr>
            <w:r w:rsidRPr="006974E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980A66" w14:textId="77777777" w:rsidR="00B653C8" w:rsidRPr="006974EC" w:rsidRDefault="00B653C8" w:rsidP="002F468C">
            <w:pPr>
              <w:ind w:left="284"/>
              <w:jc w:val="center"/>
              <w:rPr>
                <w:color w:val="000000"/>
                <w:sz w:val="20"/>
                <w:szCs w:val="20"/>
              </w:rPr>
            </w:pPr>
            <w:r w:rsidRPr="006974EC">
              <w:rPr>
                <w:color w:val="000000"/>
                <w:sz w:val="20"/>
                <w:szCs w:val="20"/>
              </w:rPr>
              <w:t>базовый уровень</w:t>
            </w:r>
          </w:p>
        </w:tc>
      </w:tr>
      <w:tr w:rsidR="00B653C8" w:rsidRPr="006974EC" w14:paraId="01C2888B" w14:textId="77777777" w:rsidTr="002F468C">
        <w:trPr>
          <w:trHeight w:val="300"/>
        </w:trPr>
        <w:tc>
          <w:tcPr>
            <w:tcW w:w="126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1EDA6D" w14:textId="77777777" w:rsidR="00B653C8" w:rsidRPr="006974EC" w:rsidRDefault="00B653C8" w:rsidP="002F468C">
            <w:pPr>
              <w:ind w:left="284"/>
              <w:jc w:val="center"/>
              <w:rPr>
                <w:b/>
                <w:bCs/>
                <w:color w:val="000000"/>
              </w:rPr>
            </w:pPr>
            <w:r w:rsidRPr="006974EC">
              <w:rPr>
                <w:b/>
                <w:bCs/>
                <w:color w:val="000000"/>
                <w:sz w:val="22"/>
                <w:szCs w:val="22"/>
              </w:rPr>
              <w:t>"2"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AE75BD" w14:textId="77777777" w:rsidR="00B653C8" w:rsidRPr="006974EC" w:rsidRDefault="00B653C8" w:rsidP="002F468C">
            <w:pPr>
              <w:ind w:left="284"/>
              <w:jc w:val="center"/>
              <w:rPr>
                <w:color w:val="000000"/>
              </w:rPr>
            </w:pPr>
            <w:r w:rsidRPr="006974EC">
              <w:rPr>
                <w:color w:val="000000"/>
                <w:sz w:val="22"/>
                <w:szCs w:val="22"/>
              </w:rPr>
              <w:t xml:space="preserve"> менее 50%  </w:t>
            </w:r>
          </w:p>
        </w:tc>
        <w:tc>
          <w:tcPr>
            <w:tcW w:w="235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E7D476" w14:textId="77777777" w:rsidR="00B653C8" w:rsidRPr="006974EC" w:rsidRDefault="00B653C8" w:rsidP="002F468C">
            <w:pPr>
              <w:ind w:left="284"/>
              <w:jc w:val="center"/>
              <w:rPr>
                <w:color w:val="000000"/>
                <w:sz w:val="20"/>
                <w:szCs w:val="20"/>
              </w:rPr>
            </w:pPr>
            <w:r w:rsidRPr="006974EC">
              <w:rPr>
                <w:color w:val="000000"/>
                <w:sz w:val="20"/>
                <w:szCs w:val="20"/>
              </w:rPr>
              <w:t>недостаточный уровень</w:t>
            </w:r>
          </w:p>
        </w:tc>
        <w:tc>
          <w:tcPr>
            <w:tcW w:w="6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CE95ED" w14:textId="77777777" w:rsidR="00B653C8" w:rsidRPr="006974EC" w:rsidRDefault="00B653C8" w:rsidP="002F468C">
            <w:pPr>
              <w:ind w:left="284"/>
              <w:jc w:val="center"/>
              <w:rPr>
                <w:color w:val="000000"/>
              </w:rPr>
            </w:pPr>
            <w:r w:rsidRPr="006974E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5A5D86" w14:textId="77777777" w:rsidR="00B653C8" w:rsidRPr="006974EC" w:rsidRDefault="00B653C8" w:rsidP="002F468C">
            <w:pPr>
              <w:ind w:left="284"/>
              <w:jc w:val="center"/>
              <w:rPr>
                <w:color w:val="000000"/>
                <w:sz w:val="20"/>
                <w:szCs w:val="20"/>
              </w:rPr>
            </w:pPr>
            <w:r w:rsidRPr="006974EC">
              <w:rPr>
                <w:color w:val="000000"/>
                <w:sz w:val="20"/>
                <w:szCs w:val="20"/>
              </w:rPr>
              <w:t>недостаточный уровень</w:t>
            </w:r>
          </w:p>
        </w:tc>
      </w:tr>
    </w:tbl>
    <w:p w14:paraId="1EFCEC14" w14:textId="77777777" w:rsidR="005D7683" w:rsidRDefault="00B653C8" w:rsidP="002F468C">
      <w:pPr>
        <w:keepNext/>
        <w:ind w:left="284"/>
        <w:jc w:val="left"/>
        <w:outlineLvl w:val="1"/>
        <w:rPr>
          <w:b/>
        </w:rPr>
      </w:pPr>
      <w:r w:rsidRPr="006974EC">
        <w:rPr>
          <w:b/>
        </w:rPr>
        <w:lastRenderedPageBreak/>
        <w:t xml:space="preserve">    </w:t>
      </w:r>
    </w:p>
    <w:p w14:paraId="67F97BDB" w14:textId="77777777" w:rsidR="006455CF" w:rsidRDefault="00B653C8" w:rsidP="002F468C">
      <w:pPr>
        <w:keepNext/>
        <w:ind w:left="284"/>
        <w:jc w:val="left"/>
        <w:outlineLvl w:val="1"/>
        <w:rPr>
          <w:b/>
        </w:rPr>
      </w:pPr>
      <w:r w:rsidRPr="006974EC">
        <w:rPr>
          <w:b/>
        </w:rPr>
        <w:t xml:space="preserve">  2. Календарно-тематическое планирование по учебному предмету «Математика», </w:t>
      </w:r>
    </w:p>
    <w:p w14:paraId="69116110" w14:textId="77777777" w:rsidR="00B653C8" w:rsidRPr="006974EC" w:rsidRDefault="00B653C8" w:rsidP="002F468C">
      <w:pPr>
        <w:keepNext/>
        <w:ind w:left="284"/>
        <w:jc w:val="left"/>
        <w:outlineLvl w:val="1"/>
        <w:rPr>
          <w:b/>
        </w:rPr>
      </w:pPr>
      <w:r w:rsidRPr="006974EC">
        <w:rPr>
          <w:b/>
        </w:rPr>
        <w:t>4</w:t>
      </w:r>
      <w:r w:rsidR="006455CF">
        <w:rPr>
          <w:b/>
        </w:rPr>
        <w:t xml:space="preserve"> </w:t>
      </w:r>
      <w:r w:rsidRPr="006974EC">
        <w:rPr>
          <w:b/>
        </w:rPr>
        <w:t xml:space="preserve">класс </w:t>
      </w:r>
    </w:p>
    <w:p w14:paraId="5AC5A137" w14:textId="77777777" w:rsidR="00B653C8" w:rsidRPr="006974EC" w:rsidRDefault="00C93EA7" w:rsidP="002F468C">
      <w:pPr>
        <w:shd w:val="clear" w:color="auto" w:fill="FFFFFF"/>
        <w:ind w:left="284"/>
        <w:rPr>
          <w:color w:val="000000"/>
        </w:rPr>
      </w:pPr>
      <w:r>
        <w:t xml:space="preserve">Представлено </w:t>
      </w:r>
      <w:r w:rsidR="00B653C8" w:rsidRPr="006974EC">
        <w:t>в приложении</w:t>
      </w:r>
      <w:r w:rsidR="00B653C8" w:rsidRPr="006974EC">
        <w:rPr>
          <w:color w:val="000000"/>
        </w:rPr>
        <w:t xml:space="preserve"> к рабочей программе по учебному предмету «Математика», 4 класс.</w:t>
      </w:r>
    </w:p>
    <w:p w14:paraId="6AC6A53A" w14:textId="77777777" w:rsidR="00B653C8" w:rsidRPr="006974EC" w:rsidRDefault="00B653C8" w:rsidP="002F468C">
      <w:pPr>
        <w:shd w:val="clear" w:color="auto" w:fill="FFFFFF"/>
        <w:ind w:left="284"/>
        <w:rPr>
          <w:b/>
        </w:rPr>
      </w:pPr>
    </w:p>
    <w:p w14:paraId="61BD91A3" w14:textId="77777777" w:rsidR="00B653C8" w:rsidRDefault="00B653C8" w:rsidP="002F468C">
      <w:pPr>
        <w:shd w:val="clear" w:color="auto" w:fill="FFFFFF"/>
        <w:ind w:left="284"/>
        <w:rPr>
          <w:b/>
        </w:rPr>
      </w:pPr>
      <w:r w:rsidRPr="006974EC">
        <w:rPr>
          <w:b/>
        </w:rPr>
        <w:t xml:space="preserve">3. </w:t>
      </w:r>
      <w:r w:rsidR="00C93EA7">
        <w:rPr>
          <w:b/>
        </w:rPr>
        <w:t xml:space="preserve">График </w:t>
      </w:r>
      <w:r w:rsidR="008D6B62">
        <w:rPr>
          <w:b/>
        </w:rPr>
        <w:t xml:space="preserve">текущего </w:t>
      </w:r>
      <w:r w:rsidR="00C93EA7">
        <w:rPr>
          <w:b/>
        </w:rPr>
        <w:t xml:space="preserve">контроля успеваемости и </w:t>
      </w:r>
      <w:r w:rsidR="00D21A21" w:rsidRPr="00C84975">
        <w:rPr>
          <w:b/>
        </w:rPr>
        <w:t>промежуточной аттестации</w:t>
      </w:r>
      <w:r w:rsidR="00C84975" w:rsidRPr="00C84975">
        <w:rPr>
          <w:b/>
        </w:rPr>
        <w:t xml:space="preserve"> </w:t>
      </w:r>
      <w:r w:rsidR="00D21A21" w:rsidRPr="00C84975">
        <w:rPr>
          <w:b/>
        </w:rPr>
        <w:t xml:space="preserve">обучающихся </w:t>
      </w:r>
      <w:r w:rsidR="00D21A21" w:rsidRPr="00C84975">
        <w:rPr>
          <w:b/>
          <w:bCs/>
        </w:rPr>
        <w:t>по</w:t>
      </w:r>
      <w:r w:rsidR="00C84975" w:rsidRPr="00C84975">
        <w:rPr>
          <w:b/>
          <w:bCs/>
        </w:rPr>
        <w:t xml:space="preserve"> учебному предмету </w:t>
      </w:r>
      <w:r w:rsidRPr="00C84975">
        <w:rPr>
          <w:b/>
        </w:rPr>
        <w:t>«</w:t>
      </w:r>
      <w:r w:rsidRPr="006974EC">
        <w:rPr>
          <w:b/>
        </w:rPr>
        <w:t>Математика», 4 класс</w:t>
      </w:r>
    </w:p>
    <w:p w14:paraId="408905E3" w14:textId="77777777" w:rsidR="00C84975" w:rsidRPr="006974EC" w:rsidRDefault="00C84975" w:rsidP="002F468C">
      <w:pPr>
        <w:shd w:val="clear" w:color="auto" w:fill="FFFFFF"/>
        <w:ind w:left="284"/>
        <w:rPr>
          <w:b/>
        </w:rPr>
      </w:pP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2977"/>
        <w:gridCol w:w="2268"/>
        <w:gridCol w:w="992"/>
        <w:gridCol w:w="1559"/>
      </w:tblGrid>
      <w:tr w:rsidR="00B653C8" w:rsidRPr="00E13B94" w14:paraId="6AF1327E" w14:textId="77777777" w:rsidTr="00FD63C1">
        <w:trPr>
          <w:trHeight w:val="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3AFFA" w14:textId="77777777" w:rsidR="00B653C8" w:rsidRPr="00E13B94" w:rsidRDefault="00B653C8" w:rsidP="002F468C">
            <w:pPr>
              <w:ind w:left="284"/>
              <w:jc w:val="left"/>
              <w:rPr>
                <w:b/>
                <w:bCs/>
                <w:sz w:val="22"/>
                <w:szCs w:val="22"/>
              </w:rPr>
            </w:pPr>
            <w:r w:rsidRPr="00E13B94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2F3D7" w14:textId="77777777" w:rsidR="00B653C8" w:rsidRPr="00E13B94" w:rsidRDefault="00B653C8" w:rsidP="002F468C">
            <w:pPr>
              <w:ind w:left="284"/>
              <w:jc w:val="center"/>
              <w:rPr>
                <w:b/>
                <w:bCs/>
                <w:sz w:val="22"/>
                <w:szCs w:val="22"/>
              </w:rPr>
            </w:pPr>
            <w:r w:rsidRPr="00E13B94">
              <w:rPr>
                <w:b/>
                <w:bCs/>
                <w:sz w:val="22"/>
                <w:szCs w:val="22"/>
              </w:rPr>
              <w:t>Тема раздела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18021" w14:textId="77777777" w:rsidR="00B653C8" w:rsidRPr="00E13B94" w:rsidRDefault="00B653C8" w:rsidP="002F468C">
            <w:pPr>
              <w:ind w:left="284"/>
              <w:jc w:val="center"/>
              <w:rPr>
                <w:b/>
                <w:bCs/>
                <w:sz w:val="22"/>
                <w:szCs w:val="22"/>
              </w:rPr>
            </w:pPr>
            <w:r w:rsidRPr="00E13B94">
              <w:rPr>
                <w:b/>
                <w:bCs/>
                <w:sz w:val="22"/>
                <w:szCs w:val="22"/>
              </w:rPr>
              <w:t>Тема контрольной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D6A19" w14:textId="77777777" w:rsidR="00B653C8" w:rsidRPr="00E13B94" w:rsidRDefault="00B653C8" w:rsidP="002F468C">
            <w:pPr>
              <w:ind w:left="284"/>
              <w:jc w:val="center"/>
              <w:rPr>
                <w:b/>
                <w:bCs/>
                <w:sz w:val="22"/>
                <w:szCs w:val="22"/>
              </w:rPr>
            </w:pPr>
            <w:r w:rsidRPr="00E13B94">
              <w:rPr>
                <w:b/>
                <w:bCs/>
                <w:sz w:val="22"/>
                <w:szCs w:val="22"/>
              </w:rPr>
              <w:t>Вид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C2183" w14:textId="77777777" w:rsidR="00B653C8" w:rsidRPr="00E13B94" w:rsidRDefault="00B653C8" w:rsidP="002F468C">
            <w:pPr>
              <w:ind w:left="284"/>
              <w:jc w:val="center"/>
              <w:rPr>
                <w:b/>
                <w:bCs/>
                <w:sz w:val="22"/>
                <w:szCs w:val="22"/>
              </w:rPr>
            </w:pPr>
            <w:r w:rsidRPr="00E13B94">
              <w:rPr>
                <w:b/>
                <w:bCs/>
                <w:sz w:val="22"/>
                <w:szCs w:val="22"/>
              </w:rPr>
              <w:t>Кол-во час.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9E9619" w14:textId="77777777" w:rsidR="00B653C8" w:rsidRPr="00E13B94" w:rsidRDefault="00B653C8" w:rsidP="002F468C">
            <w:pPr>
              <w:ind w:left="284"/>
              <w:jc w:val="center"/>
              <w:rPr>
                <w:b/>
                <w:bCs/>
                <w:sz w:val="22"/>
                <w:szCs w:val="22"/>
              </w:rPr>
            </w:pPr>
            <w:r w:rsidRPr="00E13B94">
              <w:rPr>
                <w:b/>
                <w:bCs/>
                <w:sz w:val="22"/>
                <w:szCs w:val="22"/>
              </w:rPr>
              <w:t>Дата</w:t>
            </w:r>
          </w:p>
        </w:tc>
      </w:tr>
      <w:tr w:rsidR="00B653C8" w:rsidRPr="00E13B94" w14:paraId="71CD7987" w14:textId="77777777" w:rsidTr="00FD63C1">
        <w:trPr>
          <w:trHeight w:val="113"/>
        </w:trPr>
        <w:tc>
          <w:tcPr>
            <w:tcW w:w="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22AFDE4" w14:textId="77777777" w:rsidR="00B653C8" w:rsidRPr="00E13B94" w:rsidRDefault="00A87DA1" w:rsidP="002F468C">
            <w:pPr>
              <w:ind w:left="284"/>
              <w:jc w:val="center"/>
              <w:rPr>
                <w:sz w:val="22"/>
                <w:szCs w:val="22"/>
              </w:rPr>
            </w:pPr>
            <w:r w:rsidRPr="00E13B94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ADFE2" w14:textId="77777777" w:rsidR="00B653C8" w:rsidRPr="00E13B94" w:rsidRDefault="00B653C8" w:rsidP="004340F7">
            <w:pPr>
              <w:ind w:left="284"/>
              <w:jc w:val="left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BA296" w14:textId="5B52576B" w:rsidR="00B653C8" w:rsidRPr="00E13B94" w:rsidRDefault="004340F7" w:rsidP="00FD63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13B94">
              <w:rPr>
                <w:b/>
                <w:sz w:val="22"/>
                <w:szCs w:val="22"/>
              </w:rPr>
              <w:t xml:space="preserve">Стартовая </w:t>
            </w:r>
            <w:r w:rsidR="005D7683">
              <w:rPr>
                <w:b/>
                <w:sz w:val="22"/>
                <w:szCs w:val="22"/>
              </w:rPr>
              <w:t>диагностика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94B41" w14:textId="77777777" w:rsidR="00B653C8" w:rsidRPr="00E13B94" w:rsidRDefault="00E13B94" w:rsidP="00E13B94">
            <w:pPr>
              <w:jc w:val="left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СК</w:t>
            </w:r>
            <w:r w:rsidR="00B653C8" w:rsidRPr="00E13B94">
              <w:rPr>
                <w:color w:val="000000"/>
                <w:sz w:val="22"/>
                <w:szCs w:val="22"/>
              </w:rPr>
              <w:t xml:space="preserve">, </w:t>
            </w:r>
            <w:r w:rsidRPr="00E13B94">
              <w:rPr>
                <w:color w:val="000000"/>
                <w:sz w:val="22"/>
                <w:szCs w:val="22"/>
              </w:rPr>
              <w:t xml:space="preserve"> письменный (</w:t>
            </w:r>
            <w:r w:rsidR="00B653C8" w:rsidRPr="00E13B94">
              <w:rPr>
                <w:color w:val="000000"/>
                <w:sz w:val="22"/>
                <w:szCs w:val="22"/>
              </w:rPr>
              <w:t>к</w:t>
            </w:r>
            <w:r w:rsidRPr="00E13B94">
              <w:rPr>
                <w:color w:val="000000"/>
                <w:sz w:val="22"/>
                <w:szCs w:val="22"/>
              </w:rPr>
              <w:t>/</w:t>
            </w:r>
            <w:r w:rsidR="00B653C8" w:rsidRPr="00E13B94">
              <w:rPr>
                <w:color w:val="000000"/>
                <w:sz w:val="22"/>
                <w:szCs w:val="22"/>
              </w:rPr>
              <w:t>р</w:t>
            </w:r>
            <w:r w:rsidRPr="00E13B94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8D2A2" w14:textId="77777777" w:rsidR="00B653C8" w:rsidRPr="00E13B94" w:rsidRDefault="00B653C8" w:rsidP="002F468C">
            <w:pPr>
              <w:ind w:left="284"/>
              <w:jc w:val="center"/>
              <w:rPr>
                <w:sz w:val="22"/>
                <w:szCs w:val="22"/>
              </w:rPr>
            </w:pPr>
            <w:r w:rsidRPr="00E13B94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55869" w14:textId="614DADBC" w:rsidR="00B653C8" w:rsidRPr="00E13B94" w:rsidRDefault="00B653C8" w:rsidP="002F468C">
            <w:pPr>
              <w:ind w:left="284"/>
              <w:rPr>
                <w:color w:val="000000"/>
                <w:sz w:val="22"/>
                <w:szCs w:val="22"/>
              </w:rPr>
            </w:pPr>
          </w:p>
        </w:tc>
      </w:tr>
      <w:tr w:rsidR="00B653C8" w:rsidRPr="00E13B94" w14:paraId="3BF02938" w14:textId="77777777" w:rsidTr="00FD63C1">
        <w:trPr>
          <w:trHeight w:val="113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2BC1186" w14:textId="77777777" w:rsidR="00B653C8" w:rsidRPr="00E13B94" w:rsidRDefault="00A87DA1" w:rsidP="002F468C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927A8" w14:textId="77777777" w:rsidR="00B653C8" w:rsidRPr="00E13B94" w:rsidRDefault="00B653C8" w:rsidP="009B77D6">
            <w:pPr>
              <w:ind w:left="5" w:hanging="5"/>
              <w:jc w:val="left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Числа, которые больше 1000. Нумерация многозначных чисел.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33A1C" w14:textId="48A38365" w:rsidR="00B653C8" w:rsidRPr="00E13B94" w:rsidRDefault="00B653C8" w:rsidP="009B77D6">
            <w:pPr>
              <w:jc w:val="left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 xml:space="preserve">Контрольная работа </w:t>
            </w:r>
            <w:r w:rsidR="00FE6361">
              <w:rPr>
                <w:color w:val="000000"/>
                <w:sz w:val="22"/>
                <w:szCs w:val="22"/>
              </w:rPr>
              <w:t xml:space="preserve">№1 </w:t>
            </w:r>
            <w:r w:rsidRPr="00E13B94">
              <w:rPr>
                <w:color w:val="000000"/>
                <w:sz w:val="22"/>
                <w:szCs w:val="22"/>
              </w:rPr>
              <w:t xml:space="preserve">по </w:t>
            </w:r>
            <w:r w:rsidR="002C2A2F">
              <w:rPr>
                <w:color w:val="000000"/>
                <w:sz w:val="22"/>
                <w:szCs w:val="22"/>
              </w:rPr>
              <w:t>теме</w:t>
            </w:r>
            <w:r w:rsidR="00FE6361">
              <w:rPr>
                <w:color w:val="000000"/>
                <w:sz w:val="22"/>
                <w:szCs w:val="22"/>
              </w:rPr>
              <w:t xml:space="preserve"> «Числа, которые </w:t>
            </w:r>
            <w:r w:rsidR="00D21A21">
              <w:rPr>
                <w:color w:val="000000"/>
                <w:sz w:val="22"/>
                <w:szCs w:val="22"/>
              </w:rPr>
              <w:t>больше 1000</w:t>
            </w:r>
            <w:r w:rsidRPr="00E13B94">
              <w:rPr>
                <w:color w:val="000000"/>
                <w:sz w:val="22"/>
                <w:szCs w:val="22"/>
              </w:rPr>
              <w:t>. Нумерация</w:t>
            </w:r>
            <w:r w:rsidR="004340F7" w:rsidRPr="00E13B94">
              <w:rPr>
                <w:color w:val="000000"/>
                <w:sz w:val="22"/>
                <w:szCs w:val="22"/>
              </w:rPr>
              <w:t xml:space="preserve"> многозначных чисел</w:t>
            </w:r>
            <w:r w:rsidRPr="00E13B94">
              <w:rPr>
                <w:color w:val="000000"/>
                <w:sz w:val="22"/>
                <w:szCs w:val="22"/>
              </w:rPr>
              <w:t>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93B74" w14:textId="77777777" w:rsidR="00B653C8" w:rsidRPr="00E13B94" w:rsidRDefault="00E13B94" w:rsidP="00E13B94">
            <w:pPr>
              <w:jc w:val="left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Тем. К.,  письменный (к/р)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AD7EF" w14:textId="77777777" w:rsidR="00B653C8" w:rsidRPr="00E13B94" w:rsidRDefault="00B653C8" w:rsidP="002F468C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AE356" w14:textId="7C0EF5D6" w:rsidR="00B653C8" w:rsidRPr="00AD4F3A" w:rsidRDefault="00B653C8" w:rsidP="004340F7">
            <w:pPr>
              <w:ind w:left="284"/>
              <w:rPr>
                <w:color w:val="000000"/>
                <w:sz w:val="22"/>
                <w:szCs w:val="22"/>
              </w:rPr>
            </w:pPr>
          </w:p>
        </w:tc>
      </w:tr>
      <w:tr w:rsidR="00B653C8" w:rsidRPr="00E13B94" w14:paraId="4858DC39" w14:textId="77777777" w:rsidTr="00FD63C1">
        <w:trPr>
          <w:trHeight w:val="113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76A0E0F" w14:textId="77777777" w:rsidR="00B653C8" w:rsidRPr="00E13B94" w:rsidRDefault="00A87DA1" w:rsidP="002F468C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9F838" w14:textId="77777777" w:rsidR="00B653C8" w:rsidRPr="00E13B94" w:rsidRDefault="00B653C8" w:rsidP="009B77D6">
            <w:pPr>
              <w:ind w:left="5" w:hanging="5"/>
              <w:jc w:val="left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Числа, которые больше 1000. Величины.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43A9C" w14:textId="77777777" w:rsidR="00B653C8" w:rsidRPr="00E13B94" w:rsidRDefault="00B653C8" w:rsidP="009B77D6">
            <w:pPr>
              <w:jc w:val="left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Контрольная работа</w:t>
            </w:r>
            <w:r w:rsidR="00FE6361">
              <w:rPr>
                <w:color w:val="000000"/>
                <w:sz w:val="22"/>
                <w:szCs w:val="22"/>
              </w:rPr>
              <w:t xml:space="preserve"> №2</w:t>
            </w:r>
            <w:r w:rsidRPr="00E13B94">
              <w:rPr>
                <w:color w:val="000000"/>
                <w:sz w:val="22"/>
                <w:szCs w:val="22"/>
              </w:rPr>
              <w:t xml:space="preserve"> по </w:t>
            </w:r>
            <w:r w:rsidR="002C2A2F">
              <w:rPr>
                <w:color w:val="000000"/>
                <w:sz w:val="22"/>
                <w:szCs w:val="22"/>
              </w:rPr>
              <w:t>теме</w:t>
            </w:r>
            <w:r w:rsidRPr="00E13B94">
              <w:rPr>
                <w:color w:val="000000"/>
                <w:sz w:val="22"/>
                <w:szCs w:val="22"/>
              </w:rPr>
              <w:t xml:space="preserve"> «Числа, которые больше 1 000. Величины».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94A56" w14:textId="77777777" w:rsidR="00B653C8" w:rsidRPr="00E13B94" w:rsidRDefault="00E13B94" w:rsidP="00E13B94">
            <w:pPr>
              <w:jc w:val="left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Тем. К.,  письменный (к/р)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5B302" w14:textId="77777777" w:rsidR="00B653C8" w:rsidRPr="00E13B94" w:rsidRDefault="00B653C8" w:rsidP="002F468C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157FA" w14:textId="64FA0C33" w:rsidR="00B653C8" w:rsidRPr="00AD4F3A" w:rsidRDefault="00B653C8" w:rsidP="00D21A21">
            <w:pPr>
              <w:ind w:left="284"/>
              <w:rPr>
                <w:color w:val="000000"/>
                <w:sz w:val="22"/>
                <w:szCs w:val="22"/>
              </w:rPr>
            </w:pPr>
          </w:p>
        </w:tc>
      </w:tr>
      <w:tr w:rsidR="00B653C8" w:rsidRPr="00E13B94" w14:paraId="38D7832F" w14:textId="77777777" w:rsidTr="00FD63C1">
        <w:trPr>
          <w:trHeight w:val="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55EB6" w14:textId="77777777" w:rsidR="00B653C8" w:rsidRPr="00E13B94" w:rsidRDefault="00A87DA1" w:rsidP="002F468C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F2417" w14:textId="77777777" w:rsidR="00B653C8" w:rsidRPr="00E13B94" w:rsidRDefault="00B653C8" w:rsidP="009B77D6">
            <w:pPr>
              <w:ind w:left="5" w:hanging="5"/>
              <w:jc w:val="left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Числа, которые больше 1000. Сложение и вычитание.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85422" w14:textId="77777777" w:rsidR="00B653C8" w:rsidRPr="00E13B94" w:rsidRDefault="00B653C8" w:rsidP="009B77D6">
            <w:pPr>
              <w:jc w:val="left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Контрольная работа</w:t>
            </w:r>
            <w:r w:rsidR="00FE6361">
              <w:rPr>
                <w:color w:val="000000"/>
                <w:sz w:val="22"/>
                <w:szCs w:val="22"/>
              </w:rPr>
              <w:t xml:space="preserve"> №3</w:t>
            </w:r>
            <w:r w:rsidRPr="00E13B94">
              <w:rPr>
                <w:color w:val="000000"/>
                <w:sz w:val="22"/>
                <w:szCs w:val="22"/>
              </w:rPr>
              <w:t xml:space="preserve"> по </w:t>
            </w:r>
            <w:r w:rsidR="002C2A2F">
              <w:rPr>
                <w:color w:val="000000"/>
                <w:sz w:val="22"/>
                <w:szCs w:val="22"/>
              </w:rPr>
              <w:t>теме</w:t>
            </w:r>
            <w:r w:rsidRPr="00E13B94">
              <w:rPr>
                <w:color w:val="000000"/>
                <w:sz w:val="22"/>
                <w:szCs w:val="22"/>
              </w:rPr>
              <w:t xml:space="preserve"> «Числа, которые больше 1 000. Сложение и вычитание»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064A8" w14:textId="77777777" w:rsidR="00B653C8" w:rsidRPr="00E13B94" w:rsidRDefault="00E13B94" w:rsidP="00E13B94">
            <w:pPr>
              <w:jc w:val="left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Тем. К.,  письменный (к/р)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265BB" w14:textId="77777777" w:rsidR="00B653C8" w:rsidRPr="00E13B94" w:rsidRDefault="00B653C8" w:rsidP="002F468C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BBEF" w14:textId="67B2EB4C" w:rsidR="00B653C8" w:rsidRPr="00AD4F3A" w:rsidRDefault="00B653C8" w:rsidP="002F468C">
            <w:pPr>
              <w:ind w:left="284"/>
              <w:rPr>
                <w:color w:val="000000"/>
                <w:sz w:val="22"/>
                <w:szCs w:val="22"/>
              </w:rPr>
            </w:pPr>
          </w:p>
        </w:tc>
      </w:tr>
      <w:tr w:rsidR="00206D4F" w:rsidRPr="00E13B94" w14:paraId="24B2592A" w14:textId="77777777" w:rsidTr="00FD63C1">
        <w:trPr>
          <w:trHeight w:val="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0873A" w14:textId="77777777" w:rsidR="00206D4F" w:rsidRPr="00E13B94" w:rsidRDefault="00206D4F" w:rsidP="002F468C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E09E26" w14:textId="77777777" w:rsidR="00206D4F" w:rsidRPr="00E13B94" w:rsidRDefault="00206D4F" w:rsidP="009B77D6">
            <w:pPr>
              <w:ind w:left="5" w:hanging="5"/>
              <w:jc w:val="left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Числа, которые больше 1 000. Умножение и деление.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00F18" w14:textId="77777777" w:rsidR="00206D4F" w:rsidRPr="00E13B94" w:rsidRDefault="00206D4F" w:rsidP="009B77D6">
            <w:pPr>
              <w:jc w:val="left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 xml:space="preserve">Контрольная работа </w:t>
            </w:r>
            <w:r>
              <w:rPr>
                <w:color w:val="000000"/>
                <w:sz w:val="22"/>
                <w:szCs w:val="22"/>
              </w:rPr>
              <w:t xml:space="preserve">№4 </w:t>
            </w:r>
            <w:r w:rsidRPr="00E13B94">
              <w:rPr>
                <w:color w:val="000000"/>
                <w:sz w:val="22"/>
                <w:szCs w:val="22"/>
              </w:rPr>
              <w:t>по теме «Умножение и деление многозначных чисел на однозначное число»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FC5C9" w14:textId="77777777" w:rsidR="00206D4F" w:rsidRPr="00E13B94" w:rsidRDefault="00206D4F" w:rsidP="00E13B94">
            <w:pPr>
              <w:jc w:val="left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Тем. К.,  письменный (к/р)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3A775" w14:textId="77777777" w:rsidR="00206D4F" w:rsidRPr="00E13B94" w:rsidRDefault="00206D4F" w:rsidP="00AA29B2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FBA8" w14:textId="55F9BC97" w:rsidR="00206D4F" w:rsidRPr="00AE4D50" w:rsidRDefault="00206D4F" w:rsidP="00AA29B2">
            <w:pPr>
              <w:ind w:left="284"/>
              <w:rPr>
                <w:color w:val="000000"/>
                <w:sz w:val="22"/>
                <w:szCs w:val="22"/>
              </w:rPr>
            </w:pPr>
          </w:p>
        </w:tc>
      </w:tr>
      <w:tr w:rsidR="00206D4F" w:rsidRPr="00E13B94" w14:paraId="11AF10CB" w14:textId="77777777" w:rsidTr="00FD63C1">
        <w:trPr>
          <w:trHeight w:val="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360EB" w14:textId="77777777" w:rsidR="00206D4F" w:rsidRPr="00E13B94" w:rsidRDefault="00206D4F" w:rsidP="002F468C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A0E36" w14:textId="77777777" w:rsidR="00206D4F" w:rsidRPr="00E13B94" w:rsidRDefault="00206D4F" w:rsidP="00AA29B2">
            <w:pPr>
              <w:ind w:left="284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FE43E" w14:textId="77777777" w:rsidR="00206D4F" w:rsidRPr="00E13B94" w:rsidRDefault="00206D4F" w:rsidP="009B77D6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Контрольная работа №5 по теме «Задачи на движение. Умножение на числа, оканчивающиеся нулями.»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3E1F6" w14:textId="77777777" w:rsidR="00206D4F" w:rsidRPr="00E13B94" w:rsidRDefault="00206D4F" w:rsidP="00E13B94">
            <w:pPr>
              <w:jc w:val="left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Тем. К.,  письменный (к/р)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06020" w14:textId="77777777" w:rsidR="00206D4F" w:rsidRPr="00E13B94" w:rsidRDefault="00206D4F" w:rsidP="00AA29B2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8996" w14:textId="68C4E1F7" w:rsidR="00206D4F" w:rsidRPr="00E13B94" w:rsidRDefault="00206D4F" w:rsidP="00AA29B2">
            <w:pPr>
              <w:ind w:left="284"/>
              <w:rPr>
                <w:color w:val="000000"/>
                <w:sz w:val="22"/>
                <w:szCs w:val="22"/>
              </w:rPr>
            </w:pPr>
          </w:p>
        </w:tc>
      </w:tr>
      <w:tr w:rsidR="00206D4F" w:rsidRPr="00E13B94" w14:paraId="373C1B8D" w14:textId="77777777" w:rsidTr="00FD63C1">
        <w:trPr>
          <w:trHeight w:val="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3F24C" w14:textId="77777777" w:rsidR="00206D4F" w:rsidRPr="00E13B94" w:rsidRDefault="00206D4F" w:rsidP="002F468C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130A13" w14:textId="77777777" w:rsidR="00206D4F" w:rsidRPr="00E13B94" w:rsidRDefault="00206D4F" w:rsidP="00AA29B2">
            <w:pPr>
              <w:ind w:left="284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66B25" w14:textId="77777777" w:rsidR="00206D4F" w:rsidRPr="00F651C9" w:rsidRDefault="00206D4F" w:rsidP="009B77D6">
            <w:pPr>
              <w:jc w:val="left"/>
              <w:rPr>
                <w:color w:val="000000"/>
                <w:sz w:val="22"/>
                <w:szCs w:val="22"/>
              </w:rPr>
            </w:pPr>
            <w:r w:rsidRPr="00F651C9">
              <w:rPr>
                <w:sz w:val="22"/>
                <w:szCs w:val="22"/>
              </w:rPr>
              <w:t xml:space="preserve">Контрольная работа </w:t>
            </w:r>
            <w:r>
              <w:rPr>
                <w:sz w:val="22"/>
                <w:szCs w:val="22"/>
              </w:rPr>
              <w:t xml:space="preserve">№6 </w:t>
            </w:r>
            <w:r w:rsidRPr="00F651C9">
              <w:rPr>
                <w:sz w:val="22"/>
                <w:szCs w:val="22"/>
              </w:rPr>
              <w:t xml:space="preserve"> по теме «Умножение на двузначное и трехзначное число».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9482D" w14:textId="77777777" w:rsidR="00206D4F" w:rsidRPr="00E13B94" w:rsidRDefault="00206D4F" w:rsidP="00F0227F">
            <w:pPr>
              <w:jc w:val="left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Тем. К.,  письменный (к/р)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2C91A" w14:textId="77777777" w:rsidR="00206D4F" w:rsidRPr="00E13B94" w:rsidRDefault="00206D4F" w:rsidP="00AA29B2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D3B9" w14:textId="641DBD42" w:rsidR="00206D4F" w:rsidRPr="00E13B94" w:rsidRDefault="00206D4F" w:rsidP="00324A64">
            <w:pPr>
              <w:ind w:left="284"/>
              <w:rPr>
                <w:color w:val="000000"/>
                <w:sz w:val="22"/>
                <w:szCs w:val="22"/>
              </w:rPr>
            </w:pPr>
          </w:p>
        </w:tc>
      </w:tr>
      <w:tr w:rsidR="00206D4F" w:rsidRPr="00E13B94" w14:paraId="13DEB8B1" w14:textId="77777777" w:rsidTr="00FD63C1">
        <w:trPr>
          <w:trHeight w:val="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9C4AB" w14:textId="77777777" w:rsidR="00206D4F" w:rsidRPr="00E13B94" w:rsidRDefault="00206D4F" w:rsidP="0078339D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FAA2CB" w14:textId="77777777" w:rsidR="00206D4F" w:rsidRPr="00E13B94" w:rsidRDefault="00206D4F" w:rsidP="0078339D">
            <w:pPr>
              <w:ind w:left="284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3B50" w14:textId="77777777" w:rsidR="00206D4F" w:rsidRPr="00220F23" w:rsidRDefault="00206D4F" w:rsidP="009B77D6">
            <w:pPr>
              <w:jc w:val="left"/>
              <w:rPr>
                <w:color w:val="000000"/>
                <w:sz w:val="22"/>
                <w:szCs w:val="22"/>
              </w:rPr>
            </w:pPr>
            <w:r w:rsidRPr="00220F23">
              <w:rPr>
                <w:sz w:val="22"/>
                <w:szCs w:val="22"/>
              </w:rPr>
              <w:t xml:space="preserve">Контрольная работа </w:t>
            </w:r>
            <w:r>
              <w:rPr>
                <w:sz w:val="22"/>
                <w:szCs w:val="22"/>
              </w:rPr>
              <w:t xml:space="preserve">№7 </w:t>
            </w:r>
            <w:r w:rsidRPr="00220F23">
              <w:rPr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>теме</w:t>
            </w:r>
            <w:r w:rsidRPr="00220F23">
              <w:rPr>
                <w:sz w:val="22"/>
                <w:szCs w:val="22"/>
              </w:rPr>
              <w:t xml:space="preserve"> «Числа, которые больше 1000. Умножение и деление».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41F50" w14:textId="77777777" w:rsidR="00206D4F" w:rsidRPr="00E13B94" w:rsidRDefault="00206D4F" w:rsidP="0078339D">
            <w:pPr>
              <w:jc w:val="left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Тем. К.,  письменный (к/р)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22332" w14:textId="77777777" w:rsidR="00206D4F" w:rsidRPr="00E13B94" w:rsidRDefault="00206D4F" w:rsidP="0078339D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F48F" w14:textId="63F288D5" w:rsidR="00206D4F" w:rsidRPr="00E13B94" w:rsidRDefault="00206D4F" w:rsidP="0078339D">
            <w:pPr>
              <w:ind w:left="284"/>
              <w:rPr>
                <w:color w:val="000000"/>
                <w:sz w:val="22"/>
                <w:szCs w:val="22"/>
              </w:rPr>
            </w:pPr>
          </w:p>
        </w:tc>
      </w:tr>
      <w:tr w:rsidR="00FD63C1" w:rsidRPr="00E13B94" w14:paraId="76E99CB8" w14:textId="77777777" w:rsidTr="00FD63C1">
        <w:trPr>
          <w:trHeight w:val="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F5B54" w14:textId="1A36BCE8" w:rsidR="00FD63C1" w:rsidRDefault="00FD63C1" w:rsidP="0078339D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4F88F3" w14:textId="77777777" w:rsidR="00FD63C1" w:rsidRPr="00E13B94" w:rsidRDefault="00FD63C1" w:rsidP="0078339D">
            <w:pPr>
              <w:ind w:left="284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5872E" w14:textId="6A2CFF7D" w:rsidR="00FD63C1" w:rsidRPr="00AE4D50" w:rsidRDefault="00FD63C1" w:rsidP="009B77D6">
            <w:pPr>
              <w:jc w:val="left"/>
              <w:rPr>
                <w:b/>
                <w:bCs/>
                <w:sz w:val="22"/>
                <w:szCs w:val="22"/>
                <w:highlight w:val="yellow"/>
              </w:rPr>
            </w:pPr>
            <w:r w:rsidRPr="00EC370B">
              <w:rPr>
                <w:b/>
                <w:bCs/>
                <w:sz w:val="22"/>
                <w:szCs w:val="22"/>
              </w:rPr>
              <w:t>Всероссийская проверочная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FAC55" w14:textId="388C8A66" w:rsidR="00FD63C1" w:rsidRPr="00E13B94" w:rsidRDefault="00EC370B" w:rsidP="0078339D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Внешняя экспертиза, письменный, (к/р)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2EA55" w14:textId="364FFB06" w:rsidR="00FD63C1" w:rsidRDefault="00AE4D50" w:rsidP="0078339D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AB3A" w14:textId="6A7836E2" w:rsidR="00FD63C1" w:rsidRPr="00E13B94" w:rsidRDefault="00FD63C1" w:rsidP="0078339D">
            <w:pPr>
              <w:ind w:left="284"/>
              <w:rPr>
                <w:color w:val="000000"/>
                <w:sz w:val="22"/>
                <w:szCs w:val="22"/>
              </w:rPr>
            </w:pPr>
          </w:p>
        </w:tc>
      </w:tr>
      <w:tr w:rsidR="00206D4F" w:rsidRPr="00E13B94" w14:paraId="0D3A2D6C" w14:textId="77777777" w:rsidTr="00FD63C1">
        <w:trPr>
          <w:trHeight w:val="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00E41" w14:textId="689C2D94" w:rsidR="00206D4F" w:rsidRDefault="00FD63C1" w:rsidP="00FD63C1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FB70C" w14:textId="77777777" w:rsidR="00206D4F" w:rsidRPr="00E13B94" w:rsidRDefault="00206D4F" w:rsidP="00206D4F">
            <w:pPr>
              <w:ind w:left="284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DFC42" w14:textId="77777777" w:rsidR="00206D4F" w:rsidRPr="00E13B94" w:rsidRDefault="00206D4F" w:rsidP="00206D4F">
            <w:pPr>
              <w:jc w:val="left"/>
              <w:rPr>
                <w:b/>
                <w:bCs/>
                <w:sz w:val="22"/>
                <w:szCs w:val="22"/>
              </w:rPr>
            </w:pPr>
            <w:r w:rsidRPr="00E13B94">
              <w:rPr>
                <w:b/>
                <w:bCs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352F5" w14:textId="77777777" w:rsidR="00206D4F" w:rsidRPr="00E13B94" w:rsidRDefault="00206D4F" w:rsidP="00206D4F">
            <w:pPr>
              <w:jc w:val="left"/>
              <w:rPr>
                <w:sz w:val="22"/>
                <w:szCs w:val="22"/>
              </w:rPr>
            </w:pPr>
            <w:r w:rsidRPr="00E13B94">
              <w:rPr>
                <w:sz w:val="22"/>
                <w:szCs w:val="22"/>
              </w:rPr>
              <w:t>Промежуточная аттестация/ письменный (к /р)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258D2" w14:textId="77777777" w:rsidR="00206D4F" w:rsidRPr="00E13B94" w:rsidRDefault="00206D4F" w:rsidP="00206D4F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  <w:r w:rsidRPr="00E13B9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45A2" w14:textId="20DE5E56" w:rsidR="00206D4F" w:rsidRPr="00AE4D50" w:rsidRDefault="00206D4F" w:rsidP="00206D4F">
            <w:pPr>
              <w:ind w:left="284"/>
              <w:rPr>
                <w:color w:val="000000"/>
                <w:sz w:val="22"/>
                <w:szCs w:val="22"/>
              </w:rPr>
            </w:pPr>
          </w:p>
        </w:tc>
      </w:tr>
      <w:tr w:rsidR="00206D4F" w:rsidRPr="00E13B94" w14:paraId="1407A081" w14:textId="77777777" w:rsidTr="00B161C6">
        <w:trPr>
          <w:trHeight w:val="113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D4C59" w14:textId="77777777" w:rsidR="00206D4F" w:rsidRPr="00E13B94" w:rsidRDefault="00206D4F" w:rsidP="00206D4F">
            <w:pPr>
              <w:ind w:left="284"/>
              <w:jc w:val="right"/>
              <w:rPr>
                <w:b/>
                <w:color w:val="000000"/>
                <w:sz w:val="22"/>
                <w:szCs w:val="22"/>
              </w:rPr>
            </w:pPr>
            <w:r w:rsidRPr="00E13B94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AA15" w14:textId="51987449" w:rsidR="00206D4F" w:rsidRPr="00E13B94" w:rsidRDefault="00206D4F" w:rsidP="00206D4F">
            <w:pPr>
              <w:ind w:left="284"/>
              <w:jc w:val="left"/>
              <w:rPr>
                <w:b/>
                <w:color w:val="000000"/>
                <w:sz w:val="22"/>
                <w:szCs w:val="22"/>
              </w:rPr>
            </w:pPr>
            <w:r w:rsidRPr="00E13B94">
              <w:rPr>
                <w:b/>
                <w:color w:val="000000"/>
                <w:sz w:val="22"/>
                <w:szCs w:val="22"/>
              </w:rPr>
              <w:t xml:space="preserve">      </w:t>
            </w:r>
            <w:r w:rsidR="00FD63C1">
              <w:rPr>
                <w:b/>
                <w:color w:val="000000"/>
                <w:sz w:val="22"/>
                <w:szCs w:val="22"/>
              </w:rPr>
              <w:t>10</w:t>
            </w:r>
          </w:p>
        </w:tc>
      </w:tr>
    </w:tbl>
    <w:p w14:paraId="03A5232C" w14:textId="77777777" w:rsidR="003A31D7" w:rsidRDefault="003A31D7" w:rsidP="003A31D7">
      <w:pPr>
        <w:keepNext/>
        <w:tabs>
          <w:tab w:val="left" w:pos="142"/>
          <w:tab w:val="left" w:pos="284"/>
        </w:tabs>
        <w:ind w:left="284"/>
        <w:contextualSpacing/>
        <w:jc w:val="left"/>
        <w:outlineLvl w:val="1"/>
        <w:rPr>
          <w:b/>
        </w:rPr>
      </w:pPr>
    </w:p>
    <w:p w14:paraId="71430C33" w14:textId="77777777" w:rsidR="00BF5A09" w:rsidRDefault="00BF5A09" w:rsidP="003A31D7">
      <w:pPr>
        <w:keepNext/>
        <w:tabs>
          <w:tab w:val="left" w:pos="142"/>
          <w:tab w:val="left" w:pos="284"/>
        </w:tabs>
        <w:ind w:left="284"/>
        <w:contextualSpacing/>
        <w:jc w:val="left"/>
        <w:outlineLvl w:val="1"/>
        <w:rPr>
          <w:b/>
        </w:rPr>
      </w:pPr>
    </w:p>
    <w:p w14:paraId="3437E9BA" w14:textId="77777777" w:rsidR="00B653C8" w:rsidRDefault="003A31D7" w:rsidP="003A31D7">
      <w:pPr>
        <w:keepNext/>
        <w:tabs>
          <w:tab w:val="left" w:pos="142"/>
          <w:tab w:val="left" w:pos="284"/>
        </w:tabs>
        <w:ind w:left="284"/>
        <w:contextualSpacing/>
        <w:jc w:val="left"/>
        <w:outlineLvl w:val="1"/>
        <w:rPr>
          <w:b/>
          <w:bCs/>
          <w:color w:val="000000"/>
        </w:rPr>
      </w:pPr>
      <w:r>
        <w:rPr>
          <w:b/>
        </w:rPr>
        <w:t xml:space="preserve">4. </w:t>
      </w:r>
      <w:r w:rsidR="00B653C8" w:rsidRPr="006974EC">
        <w:rPr>
          <w:b/>
        </w:rPr>
        <w:t xml:space="preserve">График </w:t>
      </w:r>
      <w:r w:rsidR="0078339D" w:rsidRPr="006974EC">
        <w:rPr>
          <w:b/>
        </w:rPr>
        <w:t>проектов,</w:t>
      </w:r>
      <w:r w:rsidR="00C93EA7">
        <w:rPr>
          <w:b/>
          <w:bCs/>
          <w:color w:val="000000"/>
        </w:rPr>
        <w:t xml:space="preserve"> </w:t>
      </w:r>
      <w:r w:rsidR="00B653C8" w:rsidRPr="006974EC">
        <w:rPr>
          <w:b/>
          <w:bCs/>
          <w:color w:val="000000"/>
        </w:rPr>
        <w:t>обучающихся по учебному предмету «Математика</w:t>
      </w:r>
      <w:r w:rsidR="0078339D" w:rsidRPr="006974EC">
        <w:rPr>
          <w:b/>
          <w:bCs/>
          <w:color w:val="000000"/>
        </w:rPr>
        <w:t>»,</w:t>
      </w:r>
      <w:r w:rsidR="00B653C8" w:rsidRPr="006974EC">
        <w:rPr>
          <w:b/>
          <w:bCs/>
          <w:color w:val="000000"/>
        </w:rPr>
        <w:t xml:space="preserve"> 4 класс</w:t>
      </w:r>
    </w:p>
    <w:p w14:paraId="600E5F4F" w14:textId="77777777" w:rsidR="00324A64" w:rsidRPr="006974EC" w:rsidRDefault="00324A64" w:rsidP="003A31D7">
      <w:pPr>
        <w:keepNext/>
        <w:tabs>
          <w:tab w:val="left" w:pos="142"/>
          <w:tab w:val="left" w:pos="284"/>
        </w:tabs>
        <w:ind w:left="284"/>
        <w:contextualSpacing/>
        <w:jc w:val="left"/>
        <w:outlineLvl w:val="1"/>
        <w:rPr>
          <w:b/>
          <w:bCs/>
          <w:color w:val="000000"/>
        </w:rPr>
      </w:pPr>
    </w:p>
    <w:tbl>
      <w:tblPr>
        <w:tblStyle w:val="a7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717"/>
        <w:gridCol w:w="1779"/>
        <w:gridCol w:w="1680"/>
        <w:gridCol w:w="1920"/>
        <w:gridCol w:w="1339"/>
        <w:gridCol w:w="2071"/>
        <w:gridCol w:w="1516"/>
      </w:tblGrid>
      <w:tr w:rsidR="00B653C8" w:rsidRPr="00324A64" w14:paraId="59B3FA52" w14:textId="77777777" w:rsidTr="00AC2CC1">
        <w:tc>
          <w:tcPr>
            <w:tcW w:w="717" w:type="dxa"/>
          </w:tcPr>
          <w:p w14:paraId="226B3244" w14:textId="77777777" w:rsidR="00B653C8" w:rsidRPr="00324A64" w:rsidRDefault="00B653C8" w:rsidP="002F468C">
            <w:pPr>
              <w:keepNext/>
              <w:ind w:left="284"/>
              <w:jc w:val="left"/>
              <w:outlineLvl w:val="1"/>
              <w:rPr>
                <w:b/>
                <w:sz w:val="22"/>
                <w:szCs w:val="22"/>
              </w:rPr>
            </w:pPr>
            <w:r w:rsidRPr="00324A6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779" w:type="dxa"/>
          </w:tcPr>
          <w:p w14:paraId="05742902" w14:textId="77777777" w:rsidR="00B653C8" w:rsidRPr="00324A64" w:rsidRDefault="00B653C8" w:rsidP="00AC2CC1">
            <w:pPr>
              <w:keepNext/>
              <w:ind w:left="168"/>
              <w:jc w:val="center"/>
              <w:outlineLvl w:val="1"/>
              <w:rPr>
                <w:b/>
                <w:sz w:val="22"/>
                <w:szCs w:val="22"/>
              </w:rPr>
            </w:pPr>
            <w:r w:rsidRPr="00324A64">
              <w:rPr>
                <w:b/>
                <w:bCs/>
                <w:sz w:val="22"/>
                <w:szCs w:val="22"/>
              </w:rPr>
              <w:t>Тема раздела</w:t>
            </w:r>
          </w:p>
        </w:tc>
        <w:tc>
          <w:tcPr>
            <w:tcW w:w="1680" w:type="dxa"/>
          </w:tcPr>
          <w:p w14:paraId="5455DE15" w14:textId="77777777" w:rsidR="00B653C8" w:rsidRPr="00324A64" w:rsidRDefault="00B653C8" w:rsidP="00AC2CC1">
            <w:pPr>
              <w:keepNext/>
              <w:ind w:left="90"/>
              <w:jc w:val="center"/>
              <w:outlineLvl w:val="1"/>
              <w:rPr>
                <w:b/>
                <w:sz w:val="22"/>
                <w:szCs w:val="22"/>
              </w:rPr>
            </w:pPr>
            <w:r w:rsidRPr="00324A64">
              <w:rPr>
                <w:b/>
                <w:sz w:val="22"/>
                <w:szCs w:val="22"/>
              </w:rPr>
              <w:t>Тема проекта</w:t>
            </w:r>
          </w:p>
        </w:tc>
        <w:tc>
          <w:tcPr>
            <w:tcW w:w="1920" w:type="dxa"/>
          </w:tcPr>
          <w:p w14:paraId="7D35B9D8" w14:textId="77777777" w:rsidR="00B653C8" w:rsidRPr="00324A64" w:rsidRDefault="00B653C8" w:rsidP="00AC2CC1">
            <w:pPr>
              <w:keepNext/>
              <w:ind w:left="50"/>
              <w:jc w:val="center"/>
              <w:outlineLvl w:val="1"/>
              <w:rPr>
                <w:b/>
                <w:sz w:val="22"/>
                <w:szCs w:val="22"/>
              </w:rPr>
            </w:pPr>
            <w:r w:rsidRPr="00324A64">
              <w:rPr>
                <w:b/>
                <w:sz w:val="22"/>
                <w:szCs w:val="22"/>
              </w:rPr>
              <w:t>Вид</w:t>
            </w:r>
          </w:p>
          <w:p w14:paraId="11279B18" w14:textId="77777777" w:rsidR="00B653C8" w:rsidRPr="00324A64" w:rsidRDefault="00B653C8" w:rsidP="00AC2CC1">
            <w:pPr>
              <w:keepNext/>
              <w:ind w:left="50"/>
              <w:jc w:val="center"/>
              <w:outlineLvl w:val="1"/>
              <w:rPr>
                <w:b/>
                <w:sz w:val="22"/>
                <w:szCs w:val="22"/>
              </w:rPr>
            </w:pPr>
            <w:r w:rsidRPr="00324A64">
              <w:rPr>
                <w:b/>
                <w:sz w:val="22"/>
                <w:szCs w:val="22"/>
              </w:rPr>
              <w:t>проекта</w:t>
            </w:r>
          </w:p>
        </w:tc>
        <w:tc>
          <w:tcPr>
            <w:tcW w:w="1339" w:type="dxa"/>
          </w:tcPr>
          <w:p w14:paraId="37759281" w14:textId="77777777" w:rsidR="00B653C8" w:rsidRPr="00324A64" w:rsidRDefault="00B653C8" w:rsidP="002F468C">
            <w:pPr>
              <w:keepNext/>
              <w:ind w:left="284"/>
              <w:jc w:val="center"/>
              <w:outlineLvl w:val="1"/>
              <w:rPr>
                <w:b/>
                <w:sz w:val="22"/>
                <w:szCs w:val="22"/>
              </w:rPr>
            </w:pPr>
            <w:r w:rsidRPr="00324A64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2071" w:type="dxa"/>
          </w:tcPr>
          <w:p w14:paraId="34822DD7" w14:textId="77777777" w:rsidR="00B653C8" w:rsidRPr="00324A64" w:rsidRDefault="00B653C8" w:rsidP="00AC2CC1">
            <w:pPr>
              <w:keepNext/>
              <w:ind w:left="112"/>
              <w:jc w:val="center"/>
              <w:outlineLvl w:val="1"/>
              <w:rPr>
                <w:b/>
                <w:sz w:val="22"/>
                <w:szCs w:val="22"/>
              </w:rPr>
            </w:pPr>
            <w:r w:rsidRPr="00324A64">
              <w:rPr>
                <w:b/>
                <w:sz w:val="22"/>
                <w:szCs w:val="22"/>
              </w:rPr>
              <w:t>Форма</w:t>
            </w:r>
          </w:p>
          <w:p w14:paraId="012555D2" w14:textId="77777777" w:rsidR="00B653C8" w:rsidRPr="00324A64" w:rsidRDefault="00B653C8" w:rsidP="00AC2CC1">
            <w:pPr>
              <w:keepNext/>
              <w:ind w:left="112"/>
              <w:jc w:val="center"/>
              <w:outlineLvl w:val="1"/>
              <w:rPr>
                <w:b/>
                <w:sz w:val="22"/>
                <w:szCs w:val="22"/>
              </w:rPr>
            </w:pPr>
            <w:r w:rsidRPr="00324A64">
              <w:rPr>
                <w:b/>
                <w:sz w:val="22"/>
                <w:szCs w:val="22"/>
              </w:rPr>
              <w:t>представления проекта</w:t>
            </w:r>
          </w:p>
        </w:tc>
        <w:tc>
          <w:tcPr>
            <w:tcW w:w="1516" w:type="dxa"/>
          </w:tcPr>
          <w:p w14:paraId="1059FC0F" w14:textId="77777777" w:rsidR="00B653C8" w:rsidRPr="00324A64" w:rsidRDefault="00B653C8" w:rsidP="00AC2CC1">
            <w:pPr>
              <w:keepNext/>
              <w:ind w:left="167"/>
              <w:jc w:val="center"/>
              <w:outlineLvl w:val="1"/>
              <w:rPr>
                <w:b/>
                <w:sz w:val="22"/>
                <w:szCs w:val="22"/>
              </w:rPr>
            </w:pPr>
            <w:r w:rsidRPr="00324A64">
              <w:rPr>
                <w:b/>
                <w:sz w:val="22"/>
                <w:szCs w:val="22"/>
              </w:rPr>
              <w:t>Дата</w:t>
            </w:r>
          </w:p>
          <w:p w14:paraId="672789B7" w14:textId="77777777" w:rsidR="00B653C8" w:rsidRPr="00324A64" w:rsidRDefault="00B653C8" w:rsidP="00AC2CC1">
            <w:pPr>
              <w:keepNext/>
              <w:ind w:left="167"/>
              <w:jc w:val="center"/>
              <w:outlineLvl w:val="1"/>
              <w:rPr>
                <w:b/>
                <w:sz w:val="22"/>
                <w:szCs w:val="22"/>
              </w:rPr>
            </w:pPr>
            <w:r w:rsidRPr="00324A64">
              <w:rPr>
                <w:b/>
                <w:sz w:val="22"/>
                <w:szCs w:val="22"/>
              </w:rPr>
              <w:t>защиты</w:t>
            </w:r>
          </w:p>
          <w:p w14:paraId="72DB14A5" w14:textId="77777777" w:rsidR="00B653C8" w:rsidRPr="00324A64" w:rsidRDefault="00B653C8" w:rsidP="00AC2CC1">
            <w:pPr>
              <w:keepNext/>
              <w:ind w:left="167"/>
              <w:jc w:val="center"/>
              <w:outlineLvl w:val="1"/>
              <w:rPr>
                <w:b/>
                <w:sz w:val="22"/>
                <w:szCs w:val="22"/>
              </w:rPr>
            </w:pPr>
            <w:r w:rsidRPr="00324A64">
              <w:rPr>
                <w:b/>
                <w:sz w:val="22"/>
                <w:szCs w:val="22"/>
              </w:rPr>
              <w:t>проекта</w:t>
            </w:r>
          </w:p>
        </w:tc>
      </w:tr>
      <w:tr w:rsidR="00B653C8" w:rsidRPr="00324A64" w14:paraId="0B70EBB4" w14:textId="77777777" w:rsidTr="00AC2CC1">
        <w:tc>
          <w:tcPr>
            <w:tcW w:w="717" w:type="dxa"/>
          </w:tcPr>
          <w:p w14:paraId="689709B5" w14:textId="77777777" w:rsidR="00B653C8" w:rsidRPr="00324A64" w:rsidRDefault="00B653C8" w:rsidP="002F468C">
            <w:pPr>
              <w:keepNext/>
              <w:ind w:left="284"/>
              <w:jc w:val="left"/>
              <w:outlineLvl w:val="1"/>
              <w:rPr>
                <w:b/>
                <w:sz w:val="22"/>
                <w:szCs w:val="22"/>
              </w:rPr>
            </w:pPr>
            <w:r w:rsidRPr="00324A6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79" w:type="dxa"/>
          </w:tcPr>
          <w:p w14:paraId="055C5081" w14:textId="77777777" w:rsidR="00B653C8" w:rsidRPr="00324A64" w:rsidRDefault="00B653C8" w:rsidP="00AC2CC1">
            <w:pPr>
              <w:ind w:left="168"/>
              <w:jc w:val="left"/>
              <w:rPr>
                <w:color w:val="000000"/>
                <w:sz w:val="22"/>
                <w:szCs w:val="22"/>
              </w:rPr>
            </w:pPr>
            <w:r w:rsidRPr="00324A64">
              <w:rPr>
                <w:color w:val="000000"/>
                <w:sz w:val="22"/>
                <w:szCs w:val="22"/>
              </w:rPr>
              <w:t>Числа, которые больше 1000. Нумерация многозначных чисел.</w:t>
            </w:r>
          </w:p>
        </w:tc>
        <w:tc>
          <w:tcPr>
            <w:tcW w:w="1680" w:type="dxa"/>
          </w:tcPr>
          <w:p w14:paraId="41891FFB" w14:textId="77777777" w:rsidR="00B653C8" w:rsidRPr="00324A64" w:rsidRDefault="00B653C8" w:rsidP="00AC2CC1">
            <w:pPr>
              <w:ind w:left="90"/>
              <w:jc w:val="left"/>
              <w:rPr>
                <w:color w:val="000000"/>
                <w:sz w:val="22"/>
                <w:szCs w:val="22"/>
              </w:rPr>
            </w:pPr>
            <w:r w:rsidRPr="00324A64">
              <w:rPr>
                <w:color w:val="000000"/>
                <w:sz w:val="22"/>
                <w:szCs w:val="22"/>
              </w:rPr>
              <w:t xml:space="preserve">Проект «Наш город (село)» </w:t>
            </w:r>
          </w:p>
        </w:tc>
        <w:tc>
          <w:tcPr>
            <w:tcW w:w="1920" w:type="dxa"/>
          </w:tcPr>
          <w:p w14:paraId="449CC616" w14:textId="77777777" w:rsidR="00B653C8" w:rsidRPr="00324A64" w:rsidRDefault="00B653C8" w:rsidP="00AC2CC1">
            <w:pPr>
              <w:keepNext/>
              <w:ind w:left="50"/>
              <w:jc w:val="left"/>
              <w:outlineLvl w:val="1"/>
              <w:rPr>
                <w:sz w:val="22"/>
                <w:szCs w:val="22"/>
              </w:rPr>
            </w:pPr>
            <w:r w:rsidRPr="00324A64">
              <w:rPr>
                <w:sz w:val="22"/>
                <w:szCs w:val="22"/>
              </w:rPr>
              <w:t>индивидуальный</w:t>
            </w:r>
          </w:p>
          <w:p w14:paraId="4D681508" w14:textId="77777777" w:rsidR="00B653C8" w:rsidRPr="00324A64" w:rsidRDefault="00B653C8" w:rsidP="00AC2CC1">
            <w:pPr>
              <w:keepNext/>
              <w:ind w:left="50"/>
              <w:jc w:val="left"/>
              <w:outlineLvl w:val="1"/>
              <w:rPr>
                <w:sz w:val="22"/>
                <w:szCs w:val="22"/>
              </w:rPr>
            </w:pPr>
            <w:r w:rsidRPr="00324A64">
              <w:rPr>
                <w:sz w:val="22"/>
                <w:szCs w:val="22"/>
              </w:rPr>
              <w:t>групповой</w:t>
            </w:r>
          </w:p>
          <w:p w14:paraId="2CFBA1FC" w14:textId="77777777" w:rsidR="00B653C8" w:rsidRPr="00324A64" w:rsidRDefault="00B653C8" w:rsidP="00AC2CC1">
            <w:pPr>
              <w:keepNext/>
              <w:ind w:left="50"/>
              <w:jc w:val="left"/>
              <w:outlineLvl w:val="1"/>
              <w:rPr>
                <w:sz w:val="22"/>
                <w:szCs w:val="22"/>
              </w:rPr>
            </w:pPr>
            <w:r w:rsidRPr="00324A64">
              <w:rPr>
                <w:sz w:val="22"/>
                <w:szCs w:val="22"/>
              </w:rPr>
              <w:t>коллективный</w:t>
            </w:r>
          </w:p>
        </w:tc>
        <w:tc>
          <w:tcPr>
            <w:tcW w:w="1339" w:type="dxa"/>
          </w:tcPr>
          <w:p w14:paraId="4C81FE5D" w14:textId="77777777" w:rsidR="00B653C8" w:rsidRPr="00324A64" w:rsidRDefault="00B653C8" w:rsidP="002F468C">
            <w:pPr>
              <w:keepNext/>
              <w:ind w:left="284"/>
              <w:jc w:val="left"/>
              <w:outlineLvl w:val="1"/>
              <w:rPr>
                <w:sz w:val="22"/>
                <w:szCs w:val="22"/>
              </w:rPr>
            </w:pPr>
            <w:r w:rsidRPr="00324A64">
              <w:rPr>
                <w:sz w:val="22"/>
                <w:szCs w:val="22"/>
              </w:rPr>
              <w:t>Тек.К.</w:t>
            </w:r>
          </w:p>
        </w:tc>
        <w:tc>
          <w:tcPr>
            <w:tcW w:w="2071" w:type="dxa"/>
          </w:tcPr>
          <w:p w14:paraId="32080A01" w14:textId="77777777" w:rsidR="00B653C8" w:rsidRPr="00324A64" w:rsidRDefault="00B653C8" w:rsidP="00AC2CC1">
            <w:pPr>
              <w:keepNext/>
              <w:ind w:left="112"/>
              <w:jc w:val="left"/>
              <w:outlineLvl w:val="1"/>
              <w:rPr>
                <w:sz w:val="22"/>
                <w:szCs w:val="22"/>
              </w:rPr>
            </w:pPr>
            <w:r w:rsidRPr="00324A64">
              <w:rPr>
                <w:sz w:val="22"/>
                <w:szCs w:val="22"/>
              </w:rPr>
              <w:t>Публичная защита с использованием презентации</w:t>
            </w:r>
          </w:p>
        </w:tc>
        <w:tc>
          <w:tcPr>
            <w:tcW w:w="1516" w:type="dxa"/>
          </w:tcPr>
          <w:p w14:paraId="7974A87E" w14:textId="3FE7B33E" w:rsidR="00B653C8" w:rsidRPr="00324A64" w:rsidRDefault="00B653C8" w:rsidP="00AC2CC1">
            <w:pPr>
              <w:ind w:left="167"/>
              <w:rPr>
                <w:color w:val="000000"/>
                <w:sz w:val="22"/>
                <w:szCs w:val="22"/>
              </w:rPr>
            </w:pPr>
          </w:p>
        </w:tc>
      </w:tr>
      <w:tr w:rsidR="00B653C8" w:rsidRPr="00324A64" w14:paraId="20AF32C4" w14:textId="77777777" w:rsidTr="00AC2CC1">
        <w:tc>
          <w:tcPr>
            <w:tcW w:w="717" w:type="dxa"/>
          </w:tcPr>
          <w:p w14:paraId="060F0AAC" w14:textId="77777777" w:rsidR="00B653C8" w:rsidRPr="00324A64" w:rsidRDefault="00B653C8" w:rsidP="002F468C">
            <w:pPr>
              <w:keepNext/>
              <w:ind w:left="284"/>
              <w:jc w:val="left"/>
              <w:outlineLvl w:val="1"/>
              <w:rPr>
                <w:b/>
                <w:sz w:val="22"/>
                <w:szCs w:val="22"/>
              </w:rPr>
            </w:pPr>
            <w:r w:rsidRPr="00324A6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79" w:type="dxa"/>
          </w:tcPr>
          <w:p w14:paraId="0A191765" w14:textId="77777777" w:rsidR="00B653C8" w:rsidRPr="00324A64" w:rsidRDefault="00B653C8" w:rsidP="00AC2CC1">
            <w:pPr>
              <w:ind w:left="168"/>
              <w:jc w:val="left"/>
              <w:rPr>
                <w:color w:val="000000"/>
                <w:sz w:val="22"/>
                <w:szCs w:val="22"/>
              </w:rPr>
            </w:pPr>
            <w:r w:rsidRPr="00324A64">
              <w:rPr>
                <w:color w:val="000000"/>
                <w:sz w:val="22"/>
                <w:szCs w:val="22"/>
              </w:rPr>
              <w:t>Числа, которые больше 1 000. Умножение и деление.</w:t>
            </w:r>
          </w:p>
        </w:tc>
        <w:tc>
          <w:tcPr>
            <w:tcW w:w="1680" w:type="dxa"/>
          </w:tcPr>
          <w:p w14:paraId="7FA325ED" w14:textId="77777777" w:rsidR="00B653C8" w:rsidRPr="00324A64" w:rsidRDefault="00B653C8" w:rsidP="00AC2CC1">
            <w:pPr>
              <w:ind w:left="90"/>
              <w:jc w:val="left"/>
              <w:rPr>
                <w:color w:val="000000"/>
                <w:sz w:val="22"/>
                <w:szCs w:val="22"/>
              </w:rPr>
            </w:pPr>
            <w:r w:rsidRPr="00324A64">
              <w:rPr>
                <w:color w:val="000000"/>
                <w:sz w:val="22"/>
                <w:szCs w:val="22"/>
              </w:rPr>
              <w:t>Проект «</w:t>
            </w:r>
            <w:r w:rsidR="00AC2CC1" w:rsidRPr="00324A64">
              <w:rPr>
                <w:color w:val="000000"/>
                <w:sz w:val="22"/>
                <w:szCs w:val="22"/>
              </w:rPr>
              <w:t>Составляем сборник математических задач и заданий</w:t>
            </w:r>
            <w:r w:rsidRPr="00324A64">
              <w:rPr>
                <w:color w:val="000000"/>
                <w:sz w:val="22"/>
                <w:szCs w:val="22"/>
              </w:rPr>
              <w:t>».</w:t>
            </w:r>
          </w:p>
        </w:tc>
        <w:tc>
          <w:tcPr>
            <w:tcW w:w="1920" w:type="dxa"/>
          </w:tcPr>
          <w:p w14:paraId="30F2E3B1" w14:textId="77777777" w:rsidR="00B653C8" w:rsidRPr="00324A64" w:rsidRDefault="00E13B94" w:rsidP="00AC2CC1">
            <w:pPr>
              <w:keepNext/>
              <w:ind w:left="50"/>
              <w:jc w:val="left"/>
              <w:outlineLvl w:val="1"/>
              <w:rPr>
                <w:sz w:val="22"/>
                <w:szCs w:val="22"/>
              </w:rPr>
            </w:pPr>
            <w:r w:rsidRPr="00324A64">
              <w:rPr>
                <w:sz w:val="22"/>
                <w:szCs w:val="22"/>
              </w:rPr>
              <w:t>и</w:t>
            </w:r>
            <w:r w:rsidR="00B653C8" w:rsidRPr="00324A64">
              <w:rPr>
                <w:sz w:val="22"/>
                <w:szCs w:val="22"/>
              </w:rPr>
              <w:t>ндивидуальный</w:t>
            </w:r>
          </w:p>
          <w:p w14:paraId="7115DB09" w14:textId="77777777" w:rsidR="00B653C8" w:rsidRPr="00324A64" w:rsidRDefault="00B653C8" w:rsidP="00AC2CC1">
            <w:pPr>
              <w:keepNext/>
              <w:ind w:left="50"/>
              <w:jc w:val="left"/>
              <w:outlineLvl w:val="1"/>
              <w:rPr>
                <w:sz w:val="22"/>
                <w:szCs w:val="22"/>
              </w:rPr>
            </w:pPr>
            <w:r w:rsidRPr="00324A64">
              <w:rPr>
                <w:sz w:val="22"/>
                <w:szCs w:val="22"/>
              </w:rPr>
              <w:t>групповой</w:t>
            </w:r>
          </w:p>
          <w:p w14:paraId="6E80CB06" w14:textId="77777777" w:rsidR="00B653C8" w:rsidRPr="00324A64" w:rsidRDefault="00B653C8" w:rsidP="00AC2CC1">
            <w:pPr>
              <w:keepNext/>
              <w:ind w:left="50"/>
              <w:jc w:val="left"/>
              <w:outlineLvl w:val="1"/>
              <w:rPr>
                <w:sz w:val="22"/>
                <w:szCs w:val="22"/>
              </w:rPr>
            </w:pPr>
            <w:r w:rsidRPr="00324A64">
              <w:rPr>
                <w:sz w:val="22"/>
                <w:szCs w:val="22"/>
              </w:rPr>
              <w:t>коллективный</w:t>
            </w:r>
          </w:p>
        </w:tc>
        <w:tc>
          <w:tcPr>
            <w:tcW w:w="1339" w:type="dxa"/>
          </w:tcPr>
          <w:p w14:paraId="5DF98E9A" w14:textId="77777777" w:rsidR="00B653C8" w:rsidRPr="00324A64" w:rsidRDefault="00B653C8" w:rsidP="002F468C">
            <w:pPr>
              <w:keepNext/>
              <w:ind w:left="284"/>
              <w:jc w:val="left"/>
              <w:outlineLvl w:val="1"/>
              <w:rPr>
                <w:sz w:val="22"/>
                <w:szCs w:val="22"/>
              </w:rPr>
            </w:pPr>
            <w:r w:rsidRPr="00324A64">
              <w:rPr>
                <w:sz w:val="22"/>
                <w:szCs w:val="22"/>
              </w:rPr>
              <w:t>Тек. К.</w:t>
            </w:r>
          </w:p>
        </w:tc>
        <w:tc>
          <w:tcPr>
            <w:tcW w:w="2071" w:type="dxa"/>
          </w:tcPr>
          <w:p w14:paraId="49E099AA" w14:textId="77777777" w:rsidR="00B653C8" w:rsidRPr="00324A64" w:rsidRDefault="00B653C8" w:rsidP="00AC2CC1">
            <w:pPr>
              <w:keepNext/>
              <w:ind w:left="112"/>
              <w:jc w:val="left"/>
              <w:outlineLvl w:val="1"/>
              <w:rPr>
                <w:sz w:val="22"/>
                <w:szCs w:val="22"/>
              </w:rPr>
            </w:pPr>
            <w:r w:rsidRPr="00324A64">
              <w:rPr>
                <w:sz w:val="22"/>
                <w:szCs w:val="22"/>
              </w:rPr>
              <w:t>Публичная защита с использованием презентации</w:t>
            </w:r>
          </w:p>
        </w:tc>
        <w:tc>
          <w:tcPr>
            <w:tcW w:w="1516" w:type="dxa"/>
          </w:tcPr>
          <w:p w14:paraId="4873E1EE" w14:textId="36D4315C" w:rsidR="00B653C8" w:rsidRPr="00324A64" w:rsidRDefault="00B653C8" w:rsidP="00FD63C1">
            <w:pPr>
              <w:ind w:left="167"/>
              <w:rPr>
                <w:color w:val="000000"/>
                <w:sz w:val="22"/>
                <w:szCs w:val="22"/>
              </w:rPr>
            </w:pPr>
          </w:p>
        </w:tc>
      </w:tr>
    </w:tbl>
    <w:p w14:paraId="7C3B51BB" w14:textId="77777777" w:rsidR="00220F23" w:rsidRPr="00220F23" w:rsidRDefault="00220F23" w:rsidP="00220F23">
      <w:pPr>
        <w:spacing w:after="200" w:line="276" w:lineRule="auto"/>
        <w:jc w:val="left"/>
        <w:rPr>
          <w:b/>
          <w:sz w:val="10"/>
        </w:rPr>
      </w:pPr>
    </w:p>
    <w:p w14:paraId="0ABB6C8C" w14:textId="77777777" w:rsidR="00B653C8" w:rsidRPr="006974EC" w:rsidRDefault="003A31D7" w:rsidP="00220F23">
      <w:pPr>
        <w:spacing w:after="200" w:line="276" w:lineRule="auto"/>
        <w:jc w:val="left"/>
        <w:rPr>
          <w:b/>
        </w:rPr>
      </w:pPr>
      <w:r>
        <w:rPr>
          <w:b/>
        </w:rPr>
        <w:t xml:space="preserve">5. </w:t>
      </w:r>
      <w:r w:rsidR="00B653C8" w:rsidRPr="006974EC">
        <w:rPr>
          <w:b/>
        </w:rPr>
        <w:t>Материально-техническое обеспечение образовательного процесса по учебному предмету «Математика», 4 класс</w:t>
      </w:r>
    </w:p>
    <w:p w14:paraId="533FE2D7" w14:textId="77777777" w:rsidR="00B653C8" w:rsidRPr="00220F23" w:rsidRDefault="00B653C8" w:rsidP="002F468C">
      <w:pPr>
        <w:keepNext/>
        <w:ind w:left="284"/>
        <w:jc w:val="left"/>
        <w:outlineLvl w:val="1"/>
        <w:rPr>
          <w:b/>
          <w:sz w:val="2"/>
        </w:rPr>
      </w:pPr>
    </w:p>
    <w:tbl>
      <w:tblPr>
        <w:tblStyle w:val="a7"/>
        <w:tblW w:w="5234" w:type="pct"/>
        <w:tblInd w:w="-459" w:type="dxa"/>
        <w:tblLook w:val="04A0" w:firstRow="1" w:lastRow="0" w:firstColumn="1" w:lastColumn="0" w:noHBand="0" w:noVBand="1"/>
      </w:tblPr>
      <w:tblGrid>
        <w:gridCol w:w="1106"/>
        <w:gridCol w:w="3432"/>
        <w:gridCol w:w="6519"/>
      </w:tblGrid>
      <w:tr w:rsidR="00B653C8" w:rsidRPr="00AE4D50" w14:paraId="3DB71802" w14:textId="77777777" w:rsidTr="004307A2">
        <w:tc>
          <w:tcPr>
            <w:tcW w:w="500" w:type="pct"/>
          </w:tcPr>
          <w:p w14:paraId="54EE43D8" w14:textId="77777777" w:rsidR="00B653C8" w:rsidRPr="00AE4D50" w:rsidRDefault="00B653C8" w:rsidP="002F468C">
            <w:pPr>
              <w:ind w:left="284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AE4D50">
              <w:rPr>
                <w:b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552" w:type="pct"/>
          </w:tcPr>
          <w:p w14:paraId="53ADAB54" w14:textId="77777777" w:rsidR="00B653C8" w:rsidRPr="00AE4D50" w:rsidRDefault="00B653C8" w:rsidP="002F468C">
            <w:pPr>
              <w:ind w:left="284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AE4D50">
              <w:rPr>
                <w:b/>
                <w:color w:val="000000" w:themeColor="text1"/>
                <w:sz w:val="22"/>
                <w:szCs w:val="22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948" w:type="pct"/>
            <w:vAlign w:val="center"/>
          </w:tcPr>
          <w:p w14:paraId="4892AB01" w14:textId="77777777" w:rsidR="00B653C8" w:rsidRPr="00AE4D50" w:rsidRDefault="00B653C8" w:rsidP="002F468C">
            <w:pPr>
              <w:ind w:left="284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AE4D50">
              <w:rPr>
                <w:b/>
                <w:color w:val="000000" w:themeColor="text1"/>
                <w:sz w:val="22"/>
                <w:szCs w:val="22"/>
              </w:rPr>
              <w:t>Дидактическое описание</w:t>
            </w:r>
          </w:p>
        </w:tc>
      </w:tr>
      <w:tr w:rsidR="00B653C8" w:rsidRPr="00AE4D50" w14:paraId="5C07A401" w14:textId="77777777" w:rsidTr="004307A2">
        <w:tc>
          <w:tcPr>
            <w:tcW w:w="500" w:type="pct"/>
          </w:tcPr>
          <w:p w14:paraId="3420EBFB" w14:textId="77777777" w:rsidR="00B653C8" w:rsidRPr="00AE4D50" w:rsidRDefault="00B653C8" w:rsidP="002F468C">
            <w:pPr>
              <w:ind w:left="284"/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552" w:type="pct"/>
          </w:tcPr>
          <w:p w14:paraId="6E09BB32" w14:textId="77777777" w:rsidR="00B653C8" w:rsidRPr="00AE4D50" w:rsidRDefault="00B653C8" w:rsidP="00B161C6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color w:val="000000" w:themeColor="text1"/>
                <w:sz w:val="22"/>
                <w:szCs w:val="22"/>
              </w:rPr>
              <w:t>Учебник, учебные пособия</w:t>
            </w:r>
          </w:p>
          <w:p w14:paraId="065F6427" w14:textId="77777777" w:rsidR="005D4319" w:rsidRPr="00AE4D50" w:rsidRDefault="005D4319" w:rsidP="002F468C">
            <w:pPr>
              <w:ind w:left="284"/>
              <w:jc w:val="left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948" w:type="pct"/>
            <w:vAlign w:val="center"/>
          </w:tcPr>
          <w:p w14:paraId="1491F0BB" w14:textId="77777777" w:rsidR="00B653C8" w:rsidRPr="00AE4D50" w:rsidRDefault="00B653C8" w:rsidP="008126A7">
            <w:pPr>
              <w:ind w:left="39"/>
              <w:contextualSpacing/>
              <w:jc w:val="left"/>
              <w:rPr>
                <w:rFonts w:eastAsia="MS Mincho"/>
                <w:b/>
                <w:sz w:val="22"/>
                <w:szCs w:val="22"/>
              </w:rPr>
            </w:pPr>
            <w:r w:rsidRPr="00AE4D50">
              <w:rPr>
                <w:rFonts w:eastAsia="MS Mincho"/>
                <w:b/>
                <w:sz w:val="22"/>
                <w:szCs w:val="22"/>
              </w:rPr>
              <w:t>Литература для учителя</w:t>
            </w:r>
          </w:p>
          <w:p w14:paraId="3DCCF121" w14:textId="77777777" w:rsidR="00B653C8" w:rsidRPr="00AE4D50" w:rsidRDefault="00E34280" w:rsidP="008126A7">
            <w:pPr>
              <w:pStyle w:val="a3"/>
              <w:numPr>
                <w:ilvl w:val="0"/>
                <w:numId w:val="19"/>
              </w:numPr>
              <w:ind w:left="39" w:firstLine="0"/>
              <w:jc w:val="left"/>
              <w:rPr>
                <w:sz w:val="22"/>
                <w:szCs w:val="22"/>
              </w:rPr>
            </w:pPr>
            <w:r w:rsidRPr="00AE4D50">
              <w:rPr>
                <w:sz w:val="22"/>
                <w:szCs w:val="22"/>
              </w:rPr>
              <w:t>Рабочие программы. Предметная линия учебников системы «Школа России»</w:t>
            </w:r>
            <w:r w:rsidR="005D4319" w:rsidRPr="00AE4D50">
              <w:rPr>
                <w:sz w:val="22"/>
                <w:szCs w:val="22"/>
              </w:rPr>
              <w:t>. 1-4 классы: учеб. пособие для общеобразовательных организаций/ М.И.Моро, С.И.Волкова и др. – 2-е изд</w:t>
            </w:r>
            <w:r w:rsidR="004307A2" w:rsidRPr="00AE4D50">
              <w:rPr>
                <w:sz w:val="22"/>
                <w:szCs w:val="22"/>
              </w:rPr>
              <w:t>. перераб. М.: Просвещение, 2019</w:t>
            </w:r>
          </w:p>
          <w:p w14:paraId="7A4B457E" w14:textId="16FF56BE" w:rsidR="005D4319" w:rsidRPr="00AE4D50" w:rsidRDefault="005D4319" w:rsidP="008126A7">
            <w:pPr>
              <w:pStyle w:val="a3"/>
              <w:numPr>
                <w:ilvl w:val="0"/>
                <w:numId w:val="19"/>
              </w:numPr>
              <w:ind w:left="39" w:firstLine="0"/>
              <w:jc w:val="left"/>
              <w:rPr>
                <w:rFonts w:eastAsia="MS Mincho"/>
                <w:b/>
                <w:sz w:val="22"/>
                <w:szCs w:val="22"/>
              </w:rPr>
            </w:pPr>
            <w:r w:rsidRPr="00AE4D50">
              <w:rPr>
                <w:sz w:val="22"/>
                <w:szCs w:val="22"/>
              </w:rPr>
              <w:t>М. И. Моро. Математика. Учебник для 4 класса начальной школы в 2-х частях. - М.:</w:t>
            </w:r>
            <w:r w:rsidR="00F059A6" w:rsidRPr="00AE4D50">
              <w:rPr>
                <w:sz w:val="22"/>
                <w:szCs w:val="22"/>
              </w:rPr>
              <w:t xml:space="preserve"> </w:t>
            </w:r>
            <w:r w:rsidRPr="00AE4D50">
              <w:rPr>
                <w:sz w:val="22"/>
                <w:szCs w:val="22"/>
              </w:rPr>
              <w:t>Просвещ</w:t>
            </w:r>
            <w:r w:rsidR="004307A2" w:rsidRPr="00AE4D50">
              <w:rPr>
                <w:sz w:val="22"/>
                <w:szCs w:val="22"/>
              </w:rPr>
              <w:t>ение, 20</w:t>
            </w:r>
            <w:r w:rsidR="00AE4D50">
              <w:rPr>
                <w:sz w:val="22"/>
                <w:szCs w:val="22"/>
              </w:rPr>
              <w:t>19</w:t>
            </w:r>
          </w:p>
          <w:p w14:paraId="34B5F00E" w14:textId="516D1879" w:rsidR="00E9478F" w:rsidRPr="00AE4D50" w:rsidRDefault="00E9478F" w:rsidP="008126A7">
            <w:pPr>
              <w:pStyle w:val="a3"/>
              <w:numPr>
                <w:ilvl w:val="0"/>
                <w:numId w:val="19"/>
              </w:numPr>
              <w:ind w:left="39" w:firstLine="0"/>
              <w:jc w:val="left"/>
              <w:rPr>
                <w:rFonts w:eastAsia="MS Mincho"/>
                <w:b/>
                <w:sz w:val="22"/>
                <w:szCs w:val="22"/>
              </w:rPr>
            </w:pPr>
            <w:r w:rsidRPr="00AE4D50">
              <w:rPr>
                <w:sz w:val="22"/>
                <w:szCs w:val="22"/>
              </w:rPr>
              <w:t xml:space="preserve">Математика 4 класс: рабочая тетрадь в 2-х частях к учебнику М.И. Моро и др. ФГОС (к новому учебнику)/ С.Ю.Кремнева. – 8-е изд., перераб. и доп. – </w:t>
            </w:r>
            <w:r w:rsidR="004307A2" w:rsidRPr="00AE4D50">
              <w:rPr>
                <w:sz w:val="22"/>
                <w:szCs w:val="22"/>
              </w:rPr>
              <w:t>М.: Издательство «Экзамен», 202</w:t>
            </w:r>
            <w:r w:rsidR="00AE4D50">
              <w:rPr>
                <w:sz w:val="22"/>
                <w:szCs w:val="22"/>
              </w:rPr>
              <w:t>1</w:t>
            </w:r>
            <w:r w:rsidRPr="00AE4D50">
              <w:rPr>
                <w:sz w:val="22"/>
                <w:szCs w:val="22"/>
              </w:rPr>
              <w:t>.</w:t>
            </w:r>
          </w:p>
          <w:p w14:paraId="6ADEC36D" w14:textId="3055E6EC" w:rsidR="00F636EE" w:rsidRPr="00AE4D50" w:rsidRDefault="00AE4D50" w:rsidP="00AE4D50">
            <w:pPr>
              <w:pStyle w:val="a3"/>
              <w:ind w:left="39"/>
              <w:rPr>
                <w:rFonts w:eastAsia="MS Mincho"/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F636EE" w:rsidRPr="00AE4D50">
              <w:rPr>
                <w:rFonts w:eastAsia="MS Mincho"/>
                <w:sz w:val="22"/>
                <w:szCs w:val="22"/>
              </w:rPr>
              <w:t>Тесты по математике: к учебнику М.И. Моро и др. ФГОС (к новому учебнику)/ Н.Ю.Погорелова. – 4-е изд., перераб. и доп. – М.: Издательство «Экзамен», 20</w:t>
            </w:r>
            <w:r>
              <w:rPr>
                <w:rFonts w:eastAsia="MS Mincho"/>
                <w:sz w:val="22"/>
                <w:szCs w:val="22"/>
              </w:rPr>
              <w:t>21</w:t>
            </w:r>
            <w:r w:rsidR="00F636EE" w:rsidRPr="00AE4D50">
              <w:rPr>
                <w:rFonts w:eastAsia="MS Mincho"/>
                <w:sz w:val="22"/>
                <w:szCs w:val="22"/>
              </w:rPr>
              <w:t>.</w:t>
            </w:r>
          </w:p>
          <w:p w14:paraId="7EFC1292" w14:textId="77777777" w:rsidR="00F636EE" w:rsidRPr="00AE4D50" w:rsidRDefault="00F636EE" w:rsidP="008126A7">
            <w:pPr>
              <w:pStyle w:val="a3"/>
              <w:numPr>
                <w:ilvl w:val="0"/>
                <w:numId w:val="19"/>
              </w:numPr>
              <w:ind w:left="39" w:firstLine="0"/>
              <w:rPr>
                <w:rFonts w:eastAsia="MS Mincho"/>
                <w:sz w:val="22"/>
                <w:szCs w:val="22"/>
              </w:rPr>
            </w:pPr>
            <w:r w:rsidRPr="00AE4D50">
              <w:rPr>
                <w:rFonts w:eastAsia="MS Mincho"/>
                <w:sz w:val="22"/>
                <w:szCs w:val="22"/>
              </w:rPr>
              <w:t>Тренажёр по математике к учебнику М.И. Моро и др. ФГОС (к новому учебнику)/ Н.Ю.Погорелова. –М.: Издательство «Экзамен», 2019.</w:t>
            </w:r>
          </w:p>
          <w:p w14:paraId="2761737C" w14:textId="77777777" w:rsidR="005D4319" w:rsidRPr="00AE4D50" w:rsidRDefault="005D4319" w:rsidP="008126A7">
            <w:pPr>
              <w:pStyle w:val="a3"/>
              <w:numPr>
                <w:ilvl w:val="0"/>
                <w:numId w:val="19"/>
              </w:numPr>
              <w:ind w:left="39" w:firstLine="0"/>
              <w:jc w:val="left"/>
              <w:rPr>
                <w:rFonts w:eastAsia="MS Mincho"/>
                <w:b/>
                <w:sz w:val="22"/>
                <w:szCs w:val="22"/>
              </w:rPr>
            </w:pPr>
            <w:r w:rsidRPr="00AE4D50">
              <w:rPr>
                <w:sz w:val="22"/>
                <w:szCs w:val="22"/>
              </w:rPr>
              <w:t>Поурочные разработки по математике. 4 класс. – 3-е изд. – М.: ВАКО, 2018</w:t>
            </w:r>
          </w:p>
          <w:p w14:paraId="60982D0B" w14:textId="77777777" w:rsidR="00B653C8" w:rsidRPr="00AE4D50" w:rsidRDefault="00B653C8" w:rsidP="008126A7">
            <w:pPr>
              <w:ind w:left="39" w:right="-1"/>
              <w:contextualSpacing/>
              <w:jc w:val="left"/>
              <w:rPr>
                <w:rFonts w:eastAsia="MS Mincho"/>
                <w:b/>
                <w:sz w:val="22"/>
                <w:szCs w:val="22"/>
              </w:rPr>
            </w:pPr>
            <w:r w:rsidRPr="00AE4D50">
              <w:rPr>
                <w:rFonts w:eastAsia="MS Mincho"/>
                <w:b/>
                <w:sz w:val="22"/>
                <w:szCs w:val="22"/>
              </w:rPr>
              <w:t>Литература для обучающегося, родителей</w:t>
            </w:r>
          </w:p>
          <w:p w14:paraId="4904E666" w14:textId="2B27CAF5" w:rsidR="00B653C8" w:rsidRPr="00AE4D50" w:rsidRDefault="00B653C8" w:rsidP="008126A7">
            <w:pPr>
              <w:ind w:left="39" w:right="-1"/>
              <w:jc w:val="left"/>
              <w:rPr>
                <w:sz w:val="22"/>
                <w:szCs w:val="22"/>
              </w:rPr>
            </w:pPr>
            <w:r w:rsidRPr="00AE4D50">
              <w:rPr>
                <w:sz w:val="22"/>
                <w:szCs w:val="22"/>
              </w:rPr>
              <w:t xml:space="preserve">1.М. И. Моро. Математика. Учебник для 4 класса начальной школы в 2-х частях. - М.:Просвещение, </w:t>
            </w:r>
            <w:r w:rsidR="004307A2" w:rsidRPr="00AE4D50">
              <w:rPr>
                <w:sz w:val="22"/>
                <w:szCs w:val="22"/>
              </w:rPr>
              <w:t>20</w:t>
            </w:r>
            <w:r w:rsidR="00AE4D50">
              <w:rPr>
                <w:sz w:val="22"/>
                <w:szCs w:val="22"/>
              </w:rPr>
              <w:t>19</w:t>
            </w:r>
          </w:p>
        </w:tc>
      </w:tr>
      <w:tr w:rsidR="00B653C8" w:rsidRPr="00AE4D50" w14:paraId="22035C7C" w14:textId="77777777" w:rsidTr="004307A2">
        <w:tc>
          <w:tcPr>
            <w:tcW w:w="5000" w:type="pct"/>
            <w:gridSpan w:val="3"/>
          </w:tcPr>
          <w:p w14:paraId="2C2BA91C" w14:textId="77777777" w:rsidR="00B653C8" w:rsidRPr="00AE4D50" w:rsidRDefault="00B653C8" w:rsidP="002F468C">
            <w:pPr>
              <w:ind w:left="284"/>
              <w:jc w:val="center"/>
              <w:rPr>
                <w:b/>
                <w:sz w:val="22"/>
                <w:szCs w:val="22"/>
              </w:rPr>
            </w:pPr>
            <w:r w:rsidRPr="00AE4D50">
              <w:rPr>
                <w:b/>
                <w:sz w:val="22"/>
                <w:szCs w:val="22"/>
              </w:rPr>
              <w:t>Электронные и печатные образовательные и информационные ресурсы</w:t>
            </w:r>
          </w:p>
        </w:tc>
      </w:tr>
      <w:tr w:rsidR="00B653C8" w:rsidRPr="00AE4D50" w14:paraId="195823FE" w14:textId="77777777" w:rsidTr="004307A2">
        <w:tc>
          <w:tcPr>
            <w:tcW w:w="500" w:type="pct"/>
          </w:tcPr>
          <w:p w14:paraId="75FFB532" w14:textId="77777777" w:rsidR="00B653C8" w:rsidRPr="00AE4D50" w:rsidRDefault="00B653C8" w:rsidP="002F468C">
            <w:pPr>
              <w:ind w:left="284"/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1552" w:type="pct"/>
          </w:tcPr>
          <w:p w14:paraId="6DD7292F" w14:textId="77777777" w:rsidR="00B653C8" w:rsidRPr="00AE4D50" w:rsidRDefault="00B653C8" w:rsidP="002F468C">
            <w:pPr>
              <w:ind w:left="284"/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color w:val="000000" w:themeColor="text1"/>
                <w:sz w:val="22"/>
                <w:szCs w:val="22"/>
              </w:rPr>
              <w:t>Интерактивный комплекс «SmartBoard»   с программным обеспечением WindowsXР и программа MicrosoftOffice-PowerPoint.</w:t>
            </w:r>
          </w:p>
        </w:tc>
        <w:tc>
          <w:tcPr>
            <w:tcW w:w="2948" w:type="pct"/>
          </w:tcPr>
          <w:p w14:paraId="7253F12C" w14:textId="77777777" w:rsidR="00B653C8" w:rsidRPr="00AE4D50" w:rsidRDefault="00B653C8" w:rsidP="002F468C">
            <w:pPr>
              <w:ind w:left="284"/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color w:val="000000" w:themeColor="text1"/>
                <w:sz w:val="22"/>
                <w:szCs w:val="22"/>
              </w:rPr>
              <w:t>Используется учителем, обучающимися в соответствии с планируемой потребностью учителя и учащихся.</w:t>
            </w:r>
          </w:p>
        </w:tc>
      </w:tr>
      <w:tr w:rsidR="00B653C8" w:rsidRPr="00AE4D50" w14:paraId="1F7FD530" w14:textId="77777777" w:rsidTr="004307A2">
        <w:tc>
          <w:tcPr>
            <w:tcW w:w="500" w:type="pct"/>
          </w:tcPr>
          <w:p w14:paraId="65697640" w14:textId="77777777" w:rsidR="00B653C8" w:rsidRPr="00AE4D50" w:rsidRDefault="00B653C8" w:rsidP="002F468C">
            <w:pPr>
              <w:ind w:left="284"/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color w:val="000000" w:themeColor="text1"/>
                <w:sz w:val="22"/>
                <w:szCs w:val="22"/>
                <w:lang w:val="en-US"/>
              </w:rPr>
              <w:t>3</w:t>
            </w:r>
            <w:r w:rsidRPr="00AE4D5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52" w:type="pct"/>
          </w:tcPr>
          <w:p w14:paraId="19EA712F" w14:textId="77777777" w:rsidR="00B653C8" w:rsidRPr="00AE4D50" w:rsidRDefault="00B653C8" w:rsidP="002F468C">
            <w:pPr>
              <w:ind w:left="284"/>
              <w:jc w:val="left"/>
              <w:rPr>
                <w:color w:val="000000" w:themeColor="text1"/>
                <w:sz w:val="22"/>
                <w:szCs w:val="22"/>
                <w:lang w:val="en-US"/>
              </w:rPr>
            </w:pPr>
            <w:r w:rsidRPr="00AE4D50">
              <w:rPr>
                <w:color w:val="000000" w:themeColor="text1"/>
                <w:sz w:val="22"/>
                <w:szCs w:val="22"/>
              </w:rPr>
              <w:t>Документ камера</w:t>
            </w:r>
            <w:r w:rsidRPr="00AE4D50">
              <w:rPr>
                <w:color w:val="000000" w:themeColor="text1"/>
                <w:sz w:val="22"/>
                <w:szCs w:val="22"/>
                <w:lang w:val="en-US"/>
              </w:rPr>
              <w:t>AVerMedia</w:t>
            </w:r>
          </w:p>
        </w:tc>
        <w:tc>
          <w:tcPr>
            <w:tcW w:w="2948" w:type="pct"/>
          </w:tcPr>
          <w:p w14:paraId="5204DC2F" w14:textId="77777777" w:rsidR="00B653C8" w:rsidRPr="00AE4D50" w:rsidRDefault="00B653C8" w:rsidP="00B161C6">
            <w:pPr>
              <w:jc w:val="left"/>
              <w:rPr>
                <w:color w:val="FF0000"/>
                <w:sz w:val="22"/>
                <w:szCs w:val="22"/>
              </w:rPr>
            </w:pPr>
            <w:r w:rsidRPr="00AE4D50">
              <w:rPr>
                <w:sz w:val="22"/>
                <w:szCs w:val="22"/>
              </w:rPr>
              <w:t>Используется учителем в соответствии с планируемой потребностью.</w:t>
            </w:r>
          </w:p>
        </w:tc>
      </w:tr>
      <w:tr w:rsidR="00AE4D50" w:rsidRPr="00AE4D50" w14:paraId="69C05AB3" w14:textId="77777777" w:rsidTr="004307A2">
        <w:tc>
          <w:tcPr>
            <w:tcW w:w="500" w:type="pct"/>
          </w:tcPr>
          <w:p w14:paraId="06224B50" w14:textId="77777777" w:rsidR="00AE4D50" w:rsidRPr="00AE4D50" w:rsidRDefault="00AE4D50" w:rsidP="00AE4D50">
            <w:pPr>
              <w:ind w:left="284"/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1552" w:type="pct"/>
          </w:tcPr>
          <w:p w14:paraId="6CAFEA5E" w14:textId="77777777" w:rsidR="00AE4D50" w:rsidRPr="00AE4D50" w:rsidRDefault="00AE4D50" w:rsidP="00AE4D50">
            <w:pPr>
              <w:ind w:left="284"/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color w:val="000000" w:themeColor="text1"/>
                <w:sz w:val="22"/>
                <w:szCs w:val="22"/>
              </w:rPr>
              <w:t xml:space="preserve">Информационные источники </w:t>
            </w:r>
          </w:p>
        </w:tc>
        <w:tc>
          <w:tcPr>
            <w:tcW w:w="2948" w:type="pct"/>
          </w:tcPr>
          <w:p w14:paraId="4C0C3BE1" w14:textId="77777777" w:rsidR="00AE4D50" w:rsidRPr="00AE4D50" w:rsidRDefault="00AE4D50" w:rsidP="00AE4D50">
            <w:pPr>
              <w:tabs>
                <w:tab w:val="left" w:pos="284"/>
              </w:tabs>
              <w:rPr>
                <w:rFonts w:eastAsia="Arial"/>
                <w:sz w:val="22"/>
                <w:szCs w:val="22"/>
                <w:lang w:eastAsia="ar-SA"/>
              </w:rPr>
            </w:pPr>
            <w:r w:rsidRPr="00AE4D50">
              <w:rPr>
                <w:rFonts w:eastAsia="Arial"/>
                <w:color w:val="632423" w:themeColor="accent2" w:themeShade="80"/>
                <w:sz w:val="22"/>
                <w:szCs w:val="22"/>
                <w:lang w:eastAsia="ar-SA"/>
              </w:rPr>
              <w:t>1.</w:t>
            </w:r>
            <w:r w:rsidRPr="00AE4D50">
              <w:rPr>
                <w:rFonts w:eastAsia="Arial"/>
                <w:sz w:val="22"/>
                <w:szCs w:val="22"/>
                <w:lang w:val="en-US" w:eastAsia="ar-SA"/>
              </w:rPr>
              <w:t>http</w:t>
            </w:r>
            <w:r w:rsidRPr="00AE4D50">
              <w:rPr>
                <w:rFonts w:eastAsia="Arial"/>
                <w:sz w:val="22"/>
                <w:szCs w:val="22"/>
                <w:lang w:eastAsia="ar-SA"/>
              </w:rPr>
              <w:t>:</w:t>
            </w:r>
            <w:r w:rsidRPr="00AE4D50">
              <w:rPr>
                <w:rFonts w:eastAsia="Arial"/>
                <w:sz w:val="22"/>
                <w:szCs w:val="22"/>
                <w:lang w:val="en-US" w:eastAsia="ar-SA"/>
              </w:rPr>
              <w:t>www</w:t>
            </w:r>
            <w:r w:rsidRPr="00AE4D50">
              <w:rPr>
                <w:rFonts w:eastAsia="Arial"/>
                <w:sz w:val="22"/>
                <w:szCs w:val="22"/>
                <w:lang w:eastAsia="ar-SA"/>
              </w:rPr>
              <w:t>.</w:t>
            </w:r>
            <w:r w:rsidRPr="00AE4D50">
              <w:rPr>
                <w:rFonts w:eastAsia="Arial"/>
                <w:sz w:val="22"/>
                <w:szCs w:val="22"/>
                <w:lang w:val="en-US" w:eastAsia="ar-SA"/>
              </w:rPr>
              <w:t>Nachalka</w:t>
            </w:r>
            <w:r w:rsidRPr="00AE4D50">
              <w:rPr>
                <w:rFonts w:eastAsia="Arial"/>
                <w:sz w:val="22"/>
                <w:szCs w:val="22"/>
                <w:lang w:eastAsia="ar-SA"/>
              </w:rPr>
              <w:t>.</w:t>
            </w:r>
            <w:r w:rsidRPr="00AE4D50">
              <w:rPr>
                <w:rFonts w:eastAsia="Arial"/>
                <w:sz w:val="22"/>
                <w:szCs w:val="22"/>
                <w:lang w:val="en-US" w:eastAsia="ar-SA"/>
              </w:rPr>
              <w:t>com</w:t>
            </w:r>
            <w:r w:rsidRPr="00AE4D50">
              <w:rPr>
                <w:rFonts w:eastAsia="Arial"/>
                <w:sz w:val="22"/>
                <w:szCs w:val="22"/>
                <w:lang w:eastAsia="ar-SA"/>
              </w:rPr>
              <w:t>.</w:t>
            </w:r>
          </w:p>
          <w:p w14:paraId="0C6209A6" w14:textId="77777777" w:rsidR="00AE4D50" w:rsidRPr="00AE4D50" w:rsidRDefault="00AE4D50" w:rsidP="00AE4D50">
            <w:pPr>
              <w:tabs>
                <w:tab w:val="left" w:pos="284"/>
              </w:tabs>
              <w:rPr>
                <w:rFonts w:eastAsia="Arial"/>
                <w:sz w:val="22"/>
                <w:szCs w:val="22"/>
                <w:lang w:eastAsia="ar-SA"/>
              </w:rPr>
            </w:pPr>
            <w:r w:rsidRPr="00AE4D50">
              <w:rPr>
                <w:rFonts w:eastAsia="Arial"/>
                <w:sz w:val="22"/>
                <w:szCs w:val="22"/>
                <w:lang w:eastAsia="ar-SA"/>
              </w:rPr>
              <w:lastRenderedPageBreak/>
              <w:t xml:space="preserve">2. </w:t>
            </w:r>
            <w:hyperlink r:id="rId9" w:history="1">
              <w:r w:rsidRPr="00AE4D50">
                <w:rPr>
                  <w:rFonts w:eastAsia="Arial"/>
                  <w:sz w:val="22"/>
                  <w:szCs w:val="22"/>
                  <w:lang w:eastAsia="ar-SA"/>
                </w:rPr>
                <w:t>http://pedsovet.org/</w:t>
              </w:r>
            </w:hyperlink>
          </w:p>
          <w:p w14:paraId="2818CFCA" w14:textId="77777777" w:rsidR="00AE4D50" w:rsidRPr="00AE4D50" w:rsidRDefault="00AE4D50" w:rsidP="00AE4D50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AE4D50">
              <w:rPr>
                <w:rFonts w:eastAsia="Arial"/>
                <w:sz w:val="22"/>
                <w:szCs w:val="22"/>
                <w:lang w:eastAsia="ar-SA"/>
              </w:rPr>
              <w:t xml:space="preserve">3. </w:t>
            </w:r>
            <w:hyperlink r:id="rId10" w:history="1">
              <w:r w:rsidRPr="00AE4D50">
                <w:rPr>
                  <w:sz w:val="22"/>
                  <w:szCs w:val="22"/>
                </w:rPr>
                <w:t>http://www.proshkolu.ru</w:t>
              </w:r>
            </w:hyperlink>
          </w:p>
          <w:p w14:paraId="5AE851D9" w14:textId="77777777" w:rsidR="00AE4D50" w:rsidRPr="00AE4D50" w:rsidRDefault="00AE4D50" w:rsidP="00AE4D50">
            <w:pPr>
              <w:rPr>
                <w:sz w:val="22"/>
                <w:szCs w:val="22"/>
              </w:rPr>
            </w:pPr>
            <w:r w:rsidRPr="00AE4D50">
              <w:rPr>
                <w:sz w:val="22"/>
                <w:szCs w:val="22"/>
              </w:rPr>
              <w:t xml:space="preserve">4. </w:t>
            </w:r>
            <w:hyperlink r:id="rId11" w:history="1">
              <w:r w:rsidRPr="00AE4D50">
                <w:rPr>
                  <w:rStyle w:val="a8"/>
                  <w:rFonts w:eastAsiaTheme="majorEastAsia"/>
                  <w:color w:val="auto"/>
                  <w:sz w:val="22"/>
                  <w:szCs w:val="22"/>
                  <w:u w:val="none"/>
                </w:rPr>
                <w:t>https://uchi.ru/</w:t>
              </w:r>
            </w:hyperlink>
          </w:p>
          <w:p w14:paraId="1D98C707" w14:textId="77777777" w:rsidR="00AE4D50" w:rsidRPr="00AE4D50" w:rsidRDefault="00AE4D50" w:rsidP="00AE4D50">
            <w:pPr>
              <w:rPr>
                <w:sz w:val="22"/>
                <w:szCs w:val="22"/>
              </w:rPr>
            </w:pPr>
            <w:r w:rsidRPr="00AE4D50">
              <w:rPr>
                <w:sz w:val="22"/>
                <w:szCs w:val="22"/>
              </w:rPr>
              <w:t xml:space="preserve">5. </w:t>
            </w:r>
            <w:hyperlink r:id="rId12" w:history="1">
              <w:r w:rsidRPr="00AE4D50">
                <w:rPr>
                  <w:sz w:val="22"/>
                  <w:szCs w:val="22"/>
                </w:rPr>
                <w:t>https://interneturok.ru/</w:t>
              </w:r>
            </w:hyperlink>
          </w:p>
          <w:p w14:paraId="09181F2E" w14:textId="77777777" w:rsidR="00AE4D50" w:rsidRPr="00AE4D50" w:rsidRDefault="00AE4D50" w:rsidP="00AE4D50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AE4D50">
              <w:rPr>
                <w:sz w:val="22"/>
                <w:szCs w:val="22"/>
              </w:rPr>
              <w:t xml:space="preserve">6. </w:t>
            </w:r>
            <w:hyperlink r:id="rId13" w:history="1">
              <w:r w:rsidRPr="00AE4D50">
                <w:rPr>
                  <w:sz w:val="22"/>
                  <w:szCs w:val="22"/>
                </w:rPr>
                <w:t>https://infourok.ru/</w:t>
              </w:r>
            </w:hyperlink>
          </w:p>
          <w:p w14:paraId="7D70CDB2" w14:textId="77777777" w:rsidR="00AE4D50" w:rsidRPr="00AE4D50" w:rsidRDefault="00AE4D50" w:rsidP="00AE4D50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AE4D50">
              <w:rPr>
                <w:sz w:val="22"/>
                <w:szCs w:val="22"/>
              </w:rPr>
              <w:t xml:space="preserve">7. </w:t>
            </w:r>
            <w:hyperlink r:id="rId14" w:history="1">
              <w:r w:rsidRPr="00AE4D50">
                <w:rPr>
                  <w:rStyle w:val="a8"/>
                  <w:rFonts w:eastAsiaTheme="majorEastAsia"/>
                  <w:color w:val="auto"/>
                  <w:sz w:val="22"/>
                  <w:szCs w:val="22"/>
                  <w:u w:val="none"/>
                </w:rPr>
                <w:t>https://www.yaklass.ru</w:t>
              </w:r>
            </w:hyperlink>
          </w:p>
          <w:p w14:paraId="005F7962" w14:textId="6B902963" w:rsidR="00AE4D50" w:rsidRPr="00AE4D50" w:rsidRDefault="00AE4D50" w:rsidP="00AE4D50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AE4D50">
              <w:rPr>
                <w:sz w:val="22"/>
                <w:szCs w:val="22"/>
              </w:rPr>
              <w:t>8.</w:t>
            </w:r>
            <w:r w:rsidRPr="00AE4D50">
              <w:t xml:space="preserve"> </w:t>
            </w:r>
            <w:hyperlink r:id="rId15" w:history="1">
              <w:r w:rsidRPr="00AE4D50">
                <w:rPr>
                  <w:rStyle w:val="a8"/>
                  <w:rFonts w:eastAsiaTheme="majorEastAsia"/>
                  <w:color w:val="auto"/>
                  <w:sz w:val="22"/>
                  <w:szCs w:val="22"/>
                </w:rPr>
                <w:t>https://resh.edu.ru/</w:t>
              </w:r>
            </w:hyperlink>
          </w:p>
        </w:tc>
      </w:tr>
      <w:tr w:rsidR="00B653C8" w:rsidRPr="00AE4D50" w14:paraId="4607AE74" w14:textId="77777777" w:rsidTr="004307A2">
        <w:tc>
          <w:tcPr>
            <w:tcW w:w="500" w:type="pct"/>
          </w:tcPr>
          <w:p w14:paraId="1364646A" w14:textId="77777777" w:rsidR="00B653C8" w:rsidRPr="00AE4D50" w:rsidRDefault="004307A2" w:rsidP="002F468C">
            <w:pPr>
              <w:ind w:left="284"/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color w:val="000000" w:themeColor="text1"/>
                <w:sz w:val="22"/>
                <w:szCs w:val="22"/>
              </w:rPr>
              <w:lastRenderedPageBreak/>
              <w:t>5</w:t>
            </w:r>
            <w:r w:rsidR="00B653C8" w:rsidRPr="00AE4D5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52" w:type="pct"/>
          </w:tcPr>
          <w:p w14:paraId="0D6D0124" w14:textId="77777777" w:rsidR="00B653C8" w:rsidRPr="00AE4D50" w:rsidRDefault="00B653C8" w:rsidP="002F468C">
            <w:pPr>
              <w:ind w:left="284"/>
              <w:jc w:val="left"/>
              <w:rPr>
                <w:bCs/>
                <w:color w:val="000000" w:themeColor="text1"/>
                <w:sz w:val="22"/>
                <w:szCs w:val="22"/>
              </w:rPr>
            </w:pPr>
            <w:r w:rsidRPr="00AE4D50">
              <w:rPr>
                <w:bCs/>
                <w:color w:val="000000" w:themeColor="text1"/>
                <w:sz w:val="22"/>
                <w:szCs w:val="22"/>
                <w:lang w:val="en-US"/>
              </w:rPr>
              <w:t>CD</w:t>
            </w:r>
            <w:r w:rsidRPr="00AE4D50">
              <w:rPr>
                <w:bCs/>
                <w:color w:val="000000" w:themeColor="text1"/>
                <w:sz w:val="22"/>
                <w:szCs w:val="22"/>
              </w:rPr>
              <w:t>-диски</w:t>
            </w:r>
          </w:p>
          <w:p w14:paraId="29D17242" w14:textId="77777777" w:rsidR="00B653C8" w:rsidRPr="00AE4D50" w:rsidRDefault="00B653C8" w:rsidP="002F468C">
            <w:pPr>
              <w:ind w:left="284"/>
              <w:rPr>
                <w:sz w:val="22"/>
                <w:szCs w:val="22"/>
              </w:rPr>
            </w:pPr>
          </w:p>
          <w:p w14:paraId="63191FF2" w14:textId="77777777" w:rsidR="00B653C8" w:rsidRPr="00AE4D50" w:rsidRDefault="00B653C8" w:rsidP="002F468C">
            <w:pPr>
              <w:ind w:left="284"/>
              <w:rPr>
                <w:sz w:val="22"/>
                <w:szCs w:val="22"/>
              </w:rPr>
            </w:pPr>
          </w:p>
        </w:tc>
        <w:tc>
          <w:tcPr>
            <w:tcW w:w="2948" w:type="pct"/>
          </w:tcPr>
          <w:p w14:paraId="17E3E541" w14:textId="4907A29D" w:rsidR="00B653C8" w:rsidRPr="00AE4D50" w:rsidRDefault="00AE4D50" w:rsidP="00B161C6">
            <w:pPr>
              <w:jc w:val="left"/>
              <w:rPr>
                <w:rFonts w:eastAsia="MS Mincho"/>
                <w:sz w:val="22"/>
                <w:szCs w:val="22"/>
                <w:lang w:eastAsia="ar-SA"/>
              </w:rPr>
            </w:pPr>
            <w:r w:rsidRPr="00AE4D50">
              <w:rPr>
                <w:rFonts w:eastAsia="MS Mincho"/>
                <w:sz w:val="22"/>
                <w:szCs w:val="22"/>
                <w:lang w:eastAsia="ar-SA"/>
              </w:rPr>
              <w:t>1.</w:t>
            </w:r>
            <w:r w:rsidR="00B653C8" w:rsidRPr="00AE4D50">
              <w:rPr>
                <w:rFonts w:eastAsia="MS Mincho"/>
                <w:sz w:val="22"/>
                <w:szCs w:val="22"/>
                <w:lang w:eastAsia="ar-SA"/>
              </w:rPr>
              <w:t xml:space="preserve">Электронное приложение к учебнику «Математика», 4 класс (Диск </w:t>
            </w:r>
            <w:r w:rsidR="00B653C8" w:rsidRPr="00AE4D50">
              <w:rPr>
                <w:rFonts w:eastAsia="MS Mincho"/>
                <w:sz w:val="22"/>
                <w:szCs w:val="22"/>
                <w:lang w:val="en-US" w:eastAsia="ar-SA"/>
              </w:rPr>
              <w:t>CD</w:t>
            </w:r>
            <w:r w:rsidR="00B653C8" w:rsidRPr="00AE4D50">
              <w:rPr>
                <w:rFonts w:eastAsia="MS Mincho"/>
                <w:sz w:val="22"/>
                <w:szCs w:val="22"/>
                <w:lang w:eastAsia="ar-SA"/>
              </w:rPr>
              <w:t>-</w:t>
            </w:r>
            <w:r w:rsidR="00B653C8" w:rsidRPr="00AE4D50">
              <w:rPr>
                <w:rFonts w:eastAsia="MS Mincho"/>
                <w:sz w:val="22"/>
                <w:szCs w:val="22"/>
                <w:lang w:val="en-US" w:eastAsia="ar-SA"/>
              </w:rPr>
              <w:t>ROM</w:t>
            </w:r>
            <w:r w:rsidR="00B653C8" w:rsidRPr="00AE4D50">
              <w:rPr>
                <w:rFonts w:eastAsia="MS Mincho"/>
                <w:sz w:val="22"/>
                <w:szCs w:val="22"/>
                <w:lang w:eastAsia="ar-SA"/>
              </w:rPr>
              <w:t>), авторы С.И. Волко</w:t>
            </w:r>
            <w:r w:rsidR="00515FDE" w:rsidRPr="00AE4D50">
              <w:rPr>
                <w:rFonts w:eastAsia="MS Mincho"/>
                <w:sz w:val="22"/>
                <w:szCs w:val="22"/>
                <w:lang w:eastAsia="ar-SA"/>
              </w:rPr>
              <w:t>ва, М.К. Антошин, Н.В. Сафонова</w:t>
            </w:r>
            <w:r w:rsidR="00B653C8" w:rsidRPr="00AE4D50">
              <w:rPr>
                <w:rFonts w:eastAsia="MS Mincho"/>
                <w:sz w:val="22"/>
                <w:szCs w:val="22"/>
                <w:lang w:eastAsia="ar-SA"/>
              </w:rPr>
              <w:t>, 201</w:t>
            </w:r>
            <w:r w:rsidR="00515FDE" w:rsidRPr="00AE4D50">
              <w:rPr>
                <w:rFonts w:eastAsia="MS Mincho"/>
                <w:sz w:val="22"/>
                <w:szCs w:val="22"/>
                <w:lang w:eastAsia="ar-SA"/>
              </w:rPr>
              <w:t>7</w:t>
            </w:r>
            <w:r w:rsidR="00B653C8" w:rsidRPr="00AE4D50">
              <w:rPr>
                <w:rFonts w:eastAsia="MS Mincho"/>
                <w:sz w:val="22"/>
                <w:szCs w:val="22"/>
                <w:lang w:eastAsia="ar-SA"/>
              </w:rPr>
              <w:t>г.</w:t>
            </w:r>
          </w:p>
          <w:p w14:paraId="55EB7C2D" w14:textId="6D9E9E0E" w:rsidR="00AE4D50" w:rsidRPr="00AE4D50" w:rsidRDefault="00AE4D50" w:rsidP="00B161C6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rFonts w:eastAsia="MS Mincho"/>
                <w:color w:val="000000" w:themeColor="text1"/>
                <w:sz w:val="22"/>
                <w:szCs w:val="22"/>
                <w:lang w:eastAsia="ar-SA"/>
              </w:rPr>
              <w:t>2.</w:t>
            </w:r>
            <w:r w:rsidRPr="00AE4D50">
              <w:rPr>
                <w:color w:val="000000" w:themeColor="text1"/>
                <w:sz w:val="22"/>
                <w:szCs w:val="22"/>
              </w:rPr>
              <w:t xml:space="preserve"> Программно-методический комплекс «Семейный наставник». Математика. Начальная школа. 4 класс. – М: НП ООО «ИНИС-СОФТ», 2011</w:t>
            </w:r>
          </w:p>
        </w:tc>
      </w:tr>
      <w:tr w:rsidR="00B653C8" w:rsidRPr="00AE4D50" w14:paraId="2303E619" w14:textId="77777777" w:rsidTr="004307A2">
        <w:tc>
          <w:tcPr>
            <w:tcW w:w="500" w:type="pct"/>
          </w:tcPr>
          <w:p w14:paraId="2FBC6565" w14:textId="77777777" w:rsidR="00B653C8" w:rsidRPr="00AE4D50" w:rsidRDefault="004307A2" w:rsidP="002F468C">
            <w:pPr>
              <w:ind w:left="284"/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color w:val="000000" w:themeColor="text1"/>
                <w:sz w:val="22"/>
                <w:szCs w:val="22"/>
              </w:rPr>
              <w:t>6</w:t>
            </w:r>
            <w:r w:rsidR="00B653C8" w:rsidRPr="00AE4D5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52" w:type="pct"/>
          </w:tcPr>
          <w:p w14:paraId="698A9194" w14:textId="77777777" w:rsidR="00B653C8" w:rsidRPr="00AE4D50" w:rsidRDefault="00B653C8" w:rsidP="002F468C">
            <w:pPr>
              <w:ind w:left="284"/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color w:val="000000" w:themeColor="text1"/>
                <w:sz w:val="22"/>
                <w:szCs w:val="22"/>
              </w:rPr>
              <w:t>Книгопечатная продукция</w:t>
            </w:r>
          </w:p>
        </w:tc>
        <w:tc>
          <w:tcPr>
            <w:tcW w:w="2948" w:type="pct"/>
          </w:tcPr>
          <w:p w14:paraId="03FFDC52" w14:textId="77777777" w:rsidR="00515FDE" w:rsidRPr="00AE4D50" w:rsidRDefault="00F636EE" w:rsidP="00B161C6">
            <w:pPr>
              <w:pStyle w:val="a3"/>
              <w:numPr>
                <w:ilvl w:val="0"/>
                <w:numId w:val="21"/>
              </w:numPr>
              <w:ind w:left="322" w:hanging="283"/>
              <w:jc w:val="left"/>
              <w:rPr>
                <w:sz w:val="22"/>
                <w:szCs w:val="22"/>
              </w:rPr>
            </w:pPr>
            <w:r w:rsidRPr="00AE4D50">
              <w:rPr>
                <w:sz w:val="22"/>
                <w:szCs w:val="22"/>
              </w:rPr>
              <w:t xml:space="preserve">Контрольно- измерительные материалы. Математика. 4 класс/ Сост.Т.Н.Ситникова. 5-е изд. – </w:t>
            </w:r>
            <w:r w:rsidR="0078339D" w:rsidRPr="00AE4D50">
              <w:rPr>
                <w:sz w:val="22"/>
                <w:szCs w:val="22"/>
              </w:rPr>
              <w:t>М.: ВАКО</w:t>
            </w:r>
            <w:r w:rsidRPr="00AE4D50">
              <w:rPr>
                <w:sz w:val="22"/>
                <w:szCs w:val="22"/>
              </w:rPr>
              <w:t>, 2017</w:t>
            </w:r>
          </w:p>
          <w:p w14:paraId="09B3EB71" w14:textId="77777777" w:rsidR="000606A4" w:rsidRPr="00AE4D50" w:rsidRDefault="000606A4" w:rsidP="00B161C6">
            <w:pPr>
              <w:pStyle w:val="a3"/>
              <w:numPr>
                <w:ilvl w:val="0"/>
                <w:numId w:val="21"/>
              </w:numPr>
              <w:ind w:left="322" w:hanging="283"/>
              <w:jc w:val="left"/>
              <w:rPr>
                <w:sz w:val="22"/>
                <w:szCs w:val="22"/>
              </w:rPr>
            </w:pPr>
            <w:r w:rsidRPr="00AE4D50">
              <w:rPr>
                <w:sz w:val="22"/>
                <w:szCs w:val="22"/>
              </w:rPr>
              <w:t>2500 задач по математике: 1-4 классы/ О.В.Узорова, Е.А.Нефёдова. – М.: Издательство АСТ, 2017.</w:t>
            </w:r>
          </w:p>
          <w:p w14:paraId="565C03A0" w14:textId="77777777" w:rsidR="000606A4" w:rsidRPr="00AE4D50" w:rsidRDefault="000606A4" w:rsidP="00B161C6">
            <w:pPr>
              <w:pStyle w:val="a3"/>
              <w:numPr>
                <w:ilvl w:val="0"/>
                <w:numId w:val="21"/>
              </w:numPr>
              <w:ind w:left="322" w:hanging="283"/>
              <w:jc w:val="left"/>
              <w:rPr>
                <w:sz w:val="22"/>
                <w:szCs w:val="22"/>
              </w:rPr>
            </w:pPr>
            <w:r w:rsidRPr="00AE4D50">
              <w:rPr>
                <w:sz w:val="22"/>
                <w:szCs w:val="22"/>
              </w:rPr>
              <w:t>Тренировочные задачи по математике: 4 класс. ФГОС/ М.И.Кузнецова. – М.:Издательство «Экзамен», 2017</w:t>
            </w:r>
          </w:p>
        </w:tc>
      </w:tr>
      <w:tr w:rsidR="00B653C8" w:rsidRPr="00AE4D50" w14:paraId="46D69872" w14:textId="77777777" w:rsidTr="004307A2">
        <w:tc>
          <w:tcPr>
            <w:tcW w:w="500" w:type="pct"/>
          </w:tcPr>
          <w:p w14:paraId="679EFFCE" w14:textId="77777777" w:rsidR="00B653C8" w:rsidRPr="00AE4D50" w:rsidRDefault="004307A2" w:rsidP="002F468C">
            <w:pPr>
              <w:ind w:left="284"/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color w:val="000000" w:themeColor="text1"/>
                <w:sz w:val="22"/>
                <w:szCs w:val="22"/>
              </w:rPr>
              <w:t>7</w:t>
            </w:r>
            <w:r w:rsidR="00B653C8" w:rsidRPr="00AE4D5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52" w:type="pct"/>
          </w:tcPr>
          <w:p w14:paraId="59C880EA" w14:textId="77777777" w:rsidR="00B653C8" w:rsidRPr="00AE4D50" w:rsidRDefault="00B653C8" w:rsidP="002F468C">
            <w:pPr>
              <w:ind w:left="284"/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color w:val="000000" w:themeColor="text1"/>
                <w:sz w:val="22"/>
                <w:szCs w:val="22"/>
              </w:rPr>
              <w:t>Оборудование</w:t>
            </w:r>
          </w:p>
        </w:tc>
        <w:tc>
          <w:tcPr>
            <w:tcW w:w="2948" w:type="pct"/>
          </w:tcPr>
          <w:p w14:paraId="7C066D3E" w14:textId="77777777" w:rsidR="00B653C8" w:rsidRPr="00AE4D50" w:rsidRDefault="00B653C8" w:rsidP="00B161C6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bCs/>
                <w:color w:val="000000" w:themeColor="text1"/>
                <w:sz w:val="22"/>
                <w:szCs w:val="22"/>
              </w:rPr>
              <w:t>Измерительные приборы</w:t>
            </w:r>
            <w:r w:rsidRPr="00AE4D50">
              <w:rPr>
                <w:b/>
                <w:bCs/>
                <w:color w:val="000000" w:themeColor="text1"/>
                <w:sz w:val="22"/>
                <w:szCs w:val="22"/>
              </w:rPr>
              <w:br/>
            </w:r>
            <w:r w:rsidRPr="00AE4D50">
              <w:rPr>
                <w:color w:val="000000" w:themeColor="text1"/>
                <w:sz w:val="22"/>
                <w:szCs w:val="22"/>
              </w:rPr>
              <w:t>1.Чертёжно- измерительный набор инструментов.</w:t>
            </w:r>
          </w:p>
          <w:p w14:paraId="1D99D45E" w14:textId="77777777" w:rsidR="00B653C8" w:rsidRPr="00AE4D50" w:rsidRDefault="00B653C8" w:rsidP="00B161C6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color w:val="000000" w:themeColor="text1"/>
                <w:sz w:val="22"/>
                <w:szCs w:val="22"/>
              </w:rPr>
              <w:t>2. Сантиметровые линейки, метровая линейка.</w:t>
            </w:r>
          </w:p>
          <w:p w14:paraId="3174E2E8" w14:textId="77777777" w:rsidR="00B653C8" w:rsidRPr="00AE4D50" w:rsidRDefault="00B653C8" w:rsidP="00B161C6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color w:val="000000" w:themeColor="text1"/>
                <w:sz w:val="22"/>
                <w:szCs w:val="22"/>
              </w:rPr>
              <w:t xml:space="preserve">3. Палетка. </w:t>
            </w:r>
            <w:r w:rsidRPr="00AE4D50">
              <w:rPr>
                <w:color w:val="000000" w:themeColor="text1"/>
                <w:sz w:val="22"/>
                <w:szCs w:val="22"/>
              </w:rPr>
              <w:br/>
              <w:t>4. Весы</w:t>
            </w:r>
            <w:r w:rsidRPr="00AE4D50">
              <w:rPr>
                <w:color w:val="000000" w:themeColor="text1"/>
                <w:sz w:val="22"/>
                <w:szCs w:val="22"/>
              </w:rPr>
              <w:br/>
              <w:t>5. Калькуляторы</w:t>
            </w:r>
          </w:p>
          <w:p w14:paraId="6C31A011" w14:textId="77777777" w:rsidR="00B653C8" w:rsidRPr="00AE4D50" w:rsidRDefault="00B653C8" w:rsidP="00B161C6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color w:val="000000" w:themeColor="text1"/>
                <w:sz w:val="22"/>
                <w:szCs w:val="22"/>
              </w:rPr>
              <w:t>6.Часы</w:t>
            </w:r>
          </w:p>
        </w:tc>
      </w:tr>
      <w:tr w:rsidR="00B653C8" w:rsidRPr="00AE4D50" w14:paraId="49BE98F0" w14:textId="77777777" w:rsidTr="004307A2">
        <w:tc>
          <w:tcPr>
            <w:tcW w:w="500" w:type="pct"/>
          </w:tcPr>
          <w:p w14:paraId="31A33963" w14:textId="77777777" w:rsidR="00B653C8" w:rsidRPr="00AE4D50" w:rsidRDefault="004307A2" w:rsidP="002F468C">
            <w:pPr>
              <w:ind w:left="284"/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color w:val="000000" w:themeColor="text1"/>
                <w:sz w:val="22"/>
                <w:szCs w:val="22"/>
              </w:rPr>
              <w:t>8</w:t>
            </w:r>
            <w:r w:rsidR="00B653C8" w:rsidRPr="00AE4D5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52" w:type="pct"/>
          </w:tcPr>
          <w:p w14:paraId="5DDD5AFD" w14:textId="77777777" w:rsidR="00B653C8" w:rsidRPr="00AE4D50" w:rsidRDefault="00B653C8" w:rsidP="002F468C">
            <w:pPr>
              <w:ind w:left="284"/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bCs/>
                <w:color w:val="000000" w:themeColor="text1"/>
                <w:sz w:val="22"/>
                <w:szCs w:val="22"/>
              </w:rPr>
              <w:t>Учебно-наглядные пособия</w:t>
            </w:r>
          </w:p>
        </w:tc>
        <w:tc>
          <w:tcPr>
            <w:tcW w:w="2948" w:type="pct"/>
          </w:tcPr>
          <w:p w14:paraId="0FF87574" w14:textId="77777777" w:rsidR="00B653C8" w:rsidRPr="00AE4D50" w:rsidRDefault="00B653C8" w:rsidP="00B161C6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AE4D50">
              <w:rPr>
                <w:bCs/>
                <w:color w:val="000000" w:themeColor="text1"/>
                <w:sz w:val="22"/>
                <w:szCs w:val="22"/>
              </w:rPr>
              <w:t xml:space="preserve">1.Таблицы </w:t>
            </w:r>
            <w:r w:rsidRPr="00AE4D50">
              <w:rPr>
                <w:color w:val="000000" w:themeColor="text1"/>
                <w:sz w:val="22"/>
                <w:szCs w:val="22"/>
              </w:rPr>
              <w:t xml:space="preserve">к основным </w:t>
            </w:r>
            <w:r w:rsidRPr="00AE4D50">
              <w:rPr>
                <w:bCs/>
                <w:color w:val="000000" w:themeColor="text1"/>
                <w:sz w:val="22"/>
                <w:szCs w:val="22"/>
              </w:rPr>
              <w:t xml:space="preserve">разделам изучаемого материала </w:t>
            </w:r>
            <w:r w:rsidRPr="00AE4D50">
              <w:rPr>
                <w:color w:val="000000" w:themeColor="text1"/>
                <w:sz w:val="22"/>
                <w:szCs w:val="22"/>
              </w:rPr>
              <w:t>(в соответствии с программой</w:t>
            </w:r>
            <w:r w:rsidRPr="00AE4D50">
              <w:rPr>
                <w:i/>
                <w:iCs/>
                <w:color w:val="000000" w:themeColor="text1"/>
                <w:sz w:val="22"/>
                <w:szCs w:val="22"/>
              </w:rPr>
              <w:t xml:space="preserve">); </w:t>
            </w:r>
            <w:r w:rsidRPr="00AE4D50">
              <w:rPr>
                <w:i/>
                <w:iCs/>
                <w:color w:val="000000" w:themeColor="text1"/>
                <w:sz w:val="22"/>
                <w:szCs w:val="22"/>
              </w:rPr>
              <w:br/>
            </w:r>
            <w:r w:rsidRPr="00AE4D50">
              <w:rPr>
                <w:color w:val="000000" w:themeColor="text1"/>
                <w:sz w:val="22"/>
                <w:szCs w:val="22"/>
              </w:rPr>
              <w:t>2.Комплекты наглядных пособий в соответствии с тематикой, определенной в программе;</w:t>
            </w:r>
          </w:p>
        </w:tc>
      </w:tr>
    </w:tbl>
    <w:p w14:paraId="2FFE1910" w14:textId="77777777" w:rsidR="00B653C8" w:rsidRPr="006974EC" w:rsidRDefault="00B653C8" w:rsidP="002F468C">
      <w:pPr>
        <w:ind w:left="284"/>
        <w:rPr>
          <w:b/>
        </w:rPr>
      </w:pPr>
    </w:p>
    <w:p w14:paraId="4214478A" w14:textId="77777777" w:rsidR="00B653C8" w:rsidRPr="006974EC" w:rsidRDefault="00B653C8" w:rsidP="002F468C">
      <w:pPr>
        <w:shd w:val="clear" w:color="auto" w:fill="FFFFFF"/>
        <w:ind w:left="284" w:right="-1"/>
        <w:rPr>
          <w:b/>
          <w:bCs/>
          <w:iCs/>
        </w:rPr>
      </w:pPr>
    </w:p>
    <w:p w14:paraId="1F0952F9" w14:textId="77777777" w:rsidR="00B653C8" w:rsidRPr="00C40706" w:rsidRDefault="001471DF" w:rsidP="001471DF">
      <w:pPr>
        <w:widowControl w:val="0"/>
        <w:shd w:val="clear" w:color="auto" w:fill="FFFFFF"/>
        <w:autoSpaceDE w:val="0"/>
        <w:autoSpaceDN w:val="0"/>
        <w:adjustRightInd w:val="0"/>
        <w:ind w:left="284"/>
        <w:contextualSpacing/>
        <w:rPr>
          <w:bCs/>
          <w:iCs/>
        </w:rPr>
      </w:pPr>
      <w:r>
        <w:rPr>
          <w:b/>
          <w:spacing w:val="-3"/>
        </w:rPr>
        <w:t>6.</w:t>
      </w:r>
      <w:r w:rsidR="00B653C8" w:rsidRPr="00C40706">
        <w:rPr>
          <w:b/>
          <w:spacing w:val="-3"/>
        </w:rPr>
        <w:t xml:space="preserve"> Контрольно-измерительные материалы </w:t>
      </w:r>
      <w:r w:rsidR="00B653C8" w:rsidRPr="00C40706">
        <w:rPr>
          <w:b/>
          <w:lang w:eastAsia="en-US"/>
        </w:rPr>
        <w:t xml:space="preserve">представлены </w:t>
      </w:r>
      <w:r w:rsidR="0078339D" w:rsidRPr="006974EC">
        <w:rPr>
          <w:lang w:eastAsia="en-US"/>
        </w:rPr>
        <w:t>в методической</w:t>
      </w:r>
      <w:r w:rsidR="00B653C8" w:rsidRPr="006974EC">
        <w:rPr>
          <w:lang w:eastAsia="en-US"/>
        </w:rPr>
        <w:t xml:space="preserve"> папке учителя начальных классов «Контрольно-измерительные материалы по учебному </w:t>
      </w:r>
      <w:r w:rsidR="0078339D" w:rsidRPr="006974EC">
        <w:rPr>
          <w:lang w:eastAsia="en-US"/>
        </w:rPr>
        <w:t>предмету</w:t>
      </w:r>
      <w:r w:rsidR="0078339D" w:rsidRPr="00C40706">
        <w:rPr>
          <w:spacing w:val="-3"/>
        </w:rPr>
        <w:t xml:space="preserve"> </w:t>
      </w:r>
      <w:r w:rsidR="0078339D">
        <w:rPr>
          <w:spacing w:val="-3"/>
        </w:rPr>
        <w:t>«</w:t>
      </w:r>
      <w:r w:rsidR="0078339D" w:rsidRPr="00C40706">
        <w:rPr>
          <w:spacing w:val="-3"/>
        </w:rPr>
        <w:t>Математика</w:t>
      </w:r>
      <w:r w:rsidR="00B653C8" w:rsidRPr="00C40706">
        <w:rPr>
          <w:spacing w:val="-3"/>
        </w:rPr>
        <w:t xml:space="preserve">», 4 класс </w:t>
      </w:r>
    </w:p>
    <w:p w14:paraId="43C0EC21" w14:textId="77777777" w:rsidR="006974EC" w:rsidRDefault="006974EC" w:rsidP="002F468C">
      <w:pPr>
        <w:ind w:left="284"/>
      </w:pPr>
    </w:p>
    <w:p w14:paraId="5B2F8760" w14:textId="77777777" w:rsidR="00B653C8" w:rsidRDefault="00B653C8" w:rsidP="002F468C">
      <w:pPr>
        <w:ind w:left="284"/>
      </w:pPr>
    </w:p>
    <w:p w14:paraId="49696277" w14:textId="77777777" w:rsidR="00B653C8" w:rsidRDefault="00B653C8" w:rsidP="002F468C">
      <w:pPr>
        <w:ind w:left="284"/>
        <w:sectPr w:rsidR="00B653C8" w:rsidSect="003A31D7">
          <w:pgSz w:w="11906" w:h="16838"/>
          <w:pgMar w:top="567" w:right="566" w:bottom="1134" w:left="993" w:header="709" w:footer="709" w:gutter="0"/>
          <w:cols w:space="708"/>
          <w:docGrid w:linePitch="360"/>
        </w:sectPr>
      </w:pPr>
    </w:p>
    <w:p w14:paraId="6AF33AFB" w14:textId="77777777" w:rsidR="00C40706" w:rsidRPr="001471DF" w:rsidRDefault="001471DF" w:rsidP="001471DF">
      <w:pPr>
        <w:ind w:left="284"/>
        <w:jc w:val="center"/>
        <w:rPr>
          <w:b/>
        </w:rPr>
      </w:pPr>
      <w:r>
        <w:rPr>
          <w:rFonts w:eastAsia="Arial Unicode MS"/>
          <w:b/>
        </w:rPr>
        <w:lastRenderedPageBreak/>
        <w:t xml:space="preserve">7. </w:t>
      </w:r>
      <w:r w:rsidR="00C40706" w:rsidRPr="001471DF">
        <w:rPr>
          <w:rFonts w:eastAsia="Arial Unicode MS"/>
          <w:b/>
        </w:rPr>
        <w:t>М</w:t>
      </w:r>
      <w:r w:rsidR="00C40706" w:rsidRPr="001471DF">
        <w:rPr>
          <w:b/>
        </w:rPr>
        <w:t>ониторинг результатов освоения учебного предмета «Математика», 4 класс</w:t>
      </w:r>
    </w:p>
    <w:tbl>
      <w:tblPr>
        <w:tblStyle w:val="a7"/>
        <w:tblW w:w="15618" w:type="dxa"/>
        <w:tblInd w:w="-459" w:type="dxa"/>
        <w:tblLook w:val="04A0" w:firstRow="1" w:lastRow="0" w:firstColumn="1" w:lastColumn="0" w:noHBand="0" w:noVBand="1"/>
      </w:tblPr>
      <w:tblGrid>
        <w:gridCol w:w="672"/>
        <w:gridCol w:w="1622"/>
        <w:gridCol w:w="560"/>
        <w:gridCol w:w="620"/>
        <w:gridCol w:w="680"/>
        <w:gridCol w:w="690"/>
        <w:gridCol w:w="429"/>
        <w:gridCol w:w="1008"/>
        <w:gridCol w:w="916"/>
        <w:gridCol w:w="256"/>
        <w:gridCol w:w="235"/>
        <w:gridCol w:w="234"/>
        <w:gridCol w:w="234"/>
        <w:gridCol w:w="233"/>
        <w:gridCol w:w="232"/>
        <w:gridCol w:w="232"/>
        <w:gridCol w:w="231"/>
        <w:gridCol w:w="231"/>
        <w:gridCol w:w="230"/>
        <w:gridCol w:w="313"/>
        <w:gridCol w:w="302"/>
        <w:gridCol w:w="293"/>
        <w:gridCol w:w="285"/>
        <w:gridCol w:w="276"/>
        <w:gridCol w:w="271"/>
        <w:gridCol w:w="437"/>
        <w:gridCol w:w="436"/>
        <w:gridCol w:w="435"/>
        <w:gridCol w:w="431"/>
        <w:gridCol w:w="360"/>
        <w:gridCol w:w="347"/>
        <w:gridCol w:w="336"/>
        <w:gridCol w:w="326"/>
        <w:gridCol w:w="318"/>
        <w:gridCol w:w="309"/>
        <w:gridCol w:w="302"/>
        <w:gridCol w:w="296"/>
      </w:tblGrid>
      <w:tr w:rsidR="00C40706" w14:paraId="41525CB4" w14:textId="77777777" w:rsidTr="008126A7">
        <w:trPr>
          <w:trHeight w:val="426"/>
        </w:trPr>
        <w:tc>
          <w:tcPr>
            <w:tcW w:w="672" w:type="dxa"/>
            <w:vMerge w:val="restart"/>
          </w:tcPr>
          <w:p w14:paraId="102AA187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  <w:r w:rsidRPr="002F6781"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622" w:type="dxa"/>
            <w:vMerge w:val="restart"/>
          </w:tcPr>
          <w:p w14:paraId="4E8372B6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rPr>
                <w:b/>
              </w:rPr>
            </w:pPr>
            <w:r w:rsidRPr="002F6781">
              <w:rPr>
                <w:color w:val="000000"/>
                <w:sz w:val="18"/>
                <w:szCs w:val="18"/>
              </w:rPr>
              <w:t>Ф. И. обучающегося</w:t>
            </w:r>
          </w:p>
        </w:tc>
        <w:tc>
          <w:tcPr>
            <w:tcW w:w="2979" w:type="dxa"/>
            <w:gridSpan w:val="5"/>
            <w:vMerge w:val="restart"/>
          </w:tcPr>
          <w:p w14:paraId="23D49293" w14:textId="77777777" w:rsidR="00C40706" w:rsidRPr="00A27413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  <w:r w:rsidRPr="00A27413">
              <w:rPr>
                <w:b/>
                <w:color w:val="000000"/>
              </w:rPr>
              <w:t>Обученность</w:t>
            </w:r>
          </w:p>
        </w:tc>
        <w:tc>
          <w:tcPr>
            <w:tcW w:w="1531" w:type="dxa"/>
            <w:gridSpan w:val="2"/>
            <w:vMerge w:val="restart"/>
          </w:tcPr>
          <w:p w14:paraId="2D07DECE" w14:textId="77777777" w:rsidR="00C40706" w:rsidRPr="00A27413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  <w:r w:rsidRPr="00A27413">
              <w:rPr>
                <w:b/>
                <w:color w:val="000000"/>
              </w:rPr>
              <w:t>Обучаемость</w:t>
            </w:r>
          </w:p>
        </w:tc>
        <w:tc>
          <w:tcPr>
            <w:tcW w:w="8814" w:type="dxa"/>
            <w:gridSpan w:val="28"/>
          </w:tcPr>
          <w:p w14:paraId="21FB50AA" w14:textId="77777777" w:rsidR="00C40706" w:rsidRPr="00A27413" w:rsidRDefault="00C40706" w:rsidP="002F468C">
            <w:pPr>
              <w:pStyle w:val="a4"/>
              <w:spacing w:before="0" w:beforeAutospacing="0" w:after="0" w:afterAutospacing="0"/>
              <w:ind w:left="284"/>
              <w:jc w:val="center"/>
              <w:rPr>
                <w:b/>
              </w:rPr>
            </w:pPr>
            <w:r>
              <w:rPr>
                <w:b/>
                <w:color w:val="000000"/>
              </w:rPr>
              <w:t xml:space="preserve">Универсальные </w:t>
            </w:r>
            <w:r w:rsidRPr="00A27413">
              <w:rPr>
                <w:b/>
                <w:color w:val="000000"/>
              </w:rPr>
              <w:t>учебные действия (сентябрь, май)</w:t>
            </w:r>
          </w:p>
        </w:tc>
      </w:tr>
      <w:tr w:rsidR="00C40706" w14:paraId="6CB2EA3F" w14:textId="77777777" w:rsidTr="008126A7">
        <w:trPr>
          <w:trHeight w:val="252"/>
        </w:trPr>
        <w:tc>
          <w:tcPr>
            <w:tcW w:w="672" w:type="dxa"/>
            <w:vMerge/>
          </w:tcPr>
          <w:p w14:paraId="0FBB4228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1622" w:type="dxa"/>
            <w:vMerge/>
          </w:tcPr>
          <w:p w14:paraId="1DE5A710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979" w:type="dxa"/>
            <w:gridSpan w:val="5"/>
            <w:vMerge/>
          </w:tcPr>
          <w:p w14:paraId="0E46E2F0" w14:textId="77777777" w:rsidR="00C40706" w:rsidRPr="00A27413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1531" w:type="dxa"/>
            <w:gridSpan w:val="2"/>
            <w:vMerge/>
          </w:tcPr>
          <w:p w14:paraId="507CC7A9" w14:textId="77777777" w:rsidR="00C40706" w:rsidRPr="00A27413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732" w:type="dxa"/>
            <w:gridSpan w:val="10"/>
          </w:tcPr>
          <w:p w14:paraId="5E047A41" w14:textId="77777777" w:rsidR="00C40706" w:rsidRPr="00A27413" w:rsidRDefault="00C40706" w:rsidP="002F468C">
            <w:pPr>
              <w:pStyle w:val="a4"/>
              <w:spacing w:before="0" w:beforeAutospacing="0" w:after="0" w:afterAutospacing="0"/>
              <w:ind w:left="284"/>
              <w:jc w:val="center"/>
              <w:rPr>
                <w:b/>
              </w:rPr>
            </w:pPr>
            <w:r w:rsidRPr="00A27413">
              <w:rPr>
                <w:b/>
                <w:color w:val="000000"/>
              </w:rPr>
              <w:t>Познавательные УУД</w:t>
            </w:r>
          </w:p>
        </w:tc>
        <w:tc>
          <w:tcPr>
            <w:tcW w:w="3484" w:type="dxa"/>
            <w:gridSpan w:val="10"/>
          </w:tcPr>
          <w:p w14:paraId="6CD303F9" w14:textId="77777777" w:rsidR="00C40706" w:rsidRPr="00A27413" w:rsidRDefault="00C40706" w:rsidP="002F468C">
            <w:pPr>
              <w:pStyle w:val="a4"/>
              <w:spacing w:before="0" w:beforeAutospacing="0" w:after="0" w:afterAutospacing="0"/>
              <w:ind w:left="284"/>
              <w:jc w:val="center"/>
              <w:rPr>
                <w:b/>
              </w:rPr>
            </w:pPr>
            <w:r w:rsidRPr="00A27413">
              <w:rPr>
                <w:b/>
                <w:color w:val="000000"/>
              </w:rPr>
              <w:t>Регулятивные</w:t>
            </w:r>
          </w:p>
        </w:tc>
        <w:tc>
          <w:tcPr>
            <w:tcW w:w="2598" w:type="dxa"/>
            <w:gridSpan w:val="8"/>
            <w:vMerge w:val="restart"/>
          </w:tcPr>
          <w:p w14:paraId="764C6B07" w14:textId="77777777" w:rsidR="00C40706" w:rsidRPr="00A27413" w:rsidRDefault="00C40706" w:rsidP="002F468C">
            <w:pPr>
              <w:pStyle w:val="a4"/>
              <w:spacing w:before="0" w:beforeAutospacing="0" w:after="0" w:afterAutospacing="0"/>
              <w:ind w:left="284"/>
              <w:jc w:val="center"/>
              <w:rPr>
                <w:b/>
              </w:rPr>
            </w:pPr>
            <w:r w:rsidRPr="00A27413">
              <w:rPr>
                <w:b/>
              </w:rPr>
              <w:t>Коммуникативные</w:t>
            </w:r>
          </w:p>
        </w:tc>
      </w:tr>
      <w:tr w:rsidR="00C40706" w14:paraId="54B6E9F1" w14:textId="77777777" w:rsidTr="008126A7">
        <w:trPr>
          <w:trHeight w:val="252"/>
        </w:trPr>
        <w:tc>
          <w:tcPr>
            <w:tcW w:w="672" w:type="dxa"/>
            <w:vMerge/>
          </w:tcPr>
          <w:p w14:paraId="26D152B9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1622" w:type="dxa"/>
            <w:vMerge/>
          </w:tcPr>
          <w:p w14:paraId="475F42F9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560" w:type="dxa"/>
            <w:vMerge w:val="restart"/>
            <w:vAlign w:val="center"/>
          </w:tcPr>
          <w:p w14:paraId="2C99140A" w14:textId="77777777" w:rsidR="00C40706" w:rsidRPr="002F6781" w:rsidRDefault="00C40706" w:rsidP="002F468C">
            <w:pPr>
              <w:ind w:left="284"/>
              <w:jc w:val="center"/>
              <w:rPr>
                <w:color w:val="000000"/>
                <w:sz w:val="18"/>
                <w:szCs w:val="18"/>
              </w:rPr>
            </w:pPr>
            <w:r w:rsidRPr="002F6781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620" w:type="dxa"/>
            <w:vMerge w:val="restart"/>
            <w:vAlign w:val="center"/>
          </w:tcPr>
          <w:p w14:paraId="07A28559" w14:textId="77777777" w:rsidR="00C40706" w:rsidRPr="002F6781" w:rsidRDefault="00C40706" w:rsidP="002F468C">
            <w:pPr>
              <w:ind w:left="284"/>
              <w:jc w:val="center"/>
              <w:rPr>
                <w:color w:val="000000"/>
                <w:sz w:val="18"/>
                <w:szCs w:val="18"/>
              </w:rPr>
            </w:pPr>
            <w:r w:rsidRPr="002F6781">
              <w:rPr>
                <w:color w:val="000000"/>
                <w:sz w:val="18"/>
                <w:szCs w:val="18"/>
              </w:rPr>
              <w:t>II</w:t>
            </w:r>
          </w:p>
        </w:tc>
        <w:tc>
          <w:tcPr>
            <w:tcW w:w="680" w:type="dxa"/>
            <w:vMerge w:val="restart"/>
            <w:vAlign w:val="center"/>
          </w:tcPr>
          <w:p w14:paraId="00E26647" w14:textId="77777777" w:rsidR="00C40706" w:rsidRPr="002F6781" w:rsidRDefault="00C40706" w:rsidP="002F468C">
            <w:pPr>
              <w:ind w:left="284"/>
              <w:jc w:val="center"/>
              <w:rPr>
                <w:color w:val="000000"/>
                <w:sz w:val="18"/>
                <w:szCs w:val="18"/>
              </w:rPr>
            </w:pPr>
            <w:r w:rsidRPr="002F6781">
              <w:rPr>
                <w:color w:val="000000"/>
                <w:sz w:val="18"/>
                <w:szCs w:val="18"/>
              </w:rPr>
              <w:t>III</w:t>
            </w:r>
          </w:p>
        </w:tc>
        <w:tc>
          <w:tcPr>
            <w:tcW w:w="690" w:type="dxa"/>
            <w:vMerge w:val="restart"/>
            <w:vAlign w:val="center"/>
          </w:tcPr>
          <w:p w14:paraId="087A5517" w14:textId="77777777" w:rsidR="00C40706" w:rsidRPr="002F6781" w:rsidRDefault="00C40706" w:rsidP="002F468C">
            <w:pPr>
              <w:ind w:left="284"/>
              <w:jc w:val="center"/>
              <w:rPr>
                <w:color w:val="000000"/>
                <w:sz w:val="18"/>
                <w:szCs w:val="18"/>
              </w:rPr>
            </w:pPr>
            <w:r w:rsidRPr="002F6781">
              <w:rPr>
                <w:color w:val="000000"/>
                <w:sz w:val="18"/>
                <w:szCs w:val="18"/>
              </w:rPr>
              <w:t>IV</w:t>
            </w:r>
          </w:p>
        </w:tc>
        <w:tc>
          <w:tcPr>
            <w:tcW w:w="429" w:type="dxa"/>
            <w:vMerge w:val="restart"/>
            <w:textDirection w:val="btLr"/>
          </w:tcPr>
          <w:p w14:paraId="581EF5AC" w14:textId="77777777" w:rsidR="00C40706" w:rsidRDefault="00C40706" w:rsidP="002F468C">
            <w:pPr>
              <w:pStyle w:val="a4"/>
              <w:spacing w:before="0" w:beforeAutospacing="0" w:after="0" w:afterAutospacing="0"/>
              <w:ind w:left="284" w:right="113"/>
              <w:jc w:val="center"/>
              <w:rPr>
                <w:b/>
              </w:rPr>
            </w:pPr>
            <w:r w:rsidRPr="002F6781"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823" w:type="dxa"/>
            <w:vMerge w:val="restart"/>
            <w:textDirection w:val="btLr"/>
            <w:vAlign w:val="center"/>
          </w:tcPr>
          <w:p w14:paraId="36C3B42B" w14:textId="77777777" w:rsidR="00C40706" w:rsidRPr="00497DD0" w:rsidRDefault="00C40706" w:rsidP="002F468C">
            <w:pPr>
              <w:ind w:left="284"/>
              <w:jc w:val="center"/>
              <w:rPr>
                <w:sz w:val="18"/>
                <w:szCs w:val="18"/>
              </w:rPr>
            </w:pPr>
            <w:r w:rsidRPr="00497DD0">
              <w:rPr>
                <w:sz w:val="18"/>
                <w:szCs w:val="18"/>
              </w:rPr>
              <w:t>Сентябрь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0CE3AE57" w14:textId="77777777" w:rsidR="00C40706" w:rsidRPr="00497DD0" w:rsidRDefault="00C40706" w:rsidP="002F468C">
            <w:pPr>
              <w:ind w:left="284"/>
              <w:jc w:val="center"/>
              <w:rPr>
                <w:sz w:val="18"/>
                <w:szCs w:val="18"/>
              </w:rPr>
            </w:pPr>
            <w:r w:rsidRPr="00497DD0">
              <w:rPr>
                <w:sz w:val="18"/>
                <w:szCs w:val="18"/>
              </w:rPr>
              <w:t>Май</w:t>
            </w:r>
          </w:p>
        </w:tc>
        <w:tc>
          <w:tcPr>
            <w:tcW w:w="867" w:type="dxa"/>
            <w:gridSpan w:val="2"/>
            <w:vMerge w:val="restart"/>
            <w:textDirection w:val="btLr"/>
            <w:vAlign w:val="center"/>
          </w:tcPr>
          <w:p w14:paraId="15A3F57B" w14:textId="77777777" w:rsidR="00C40706" w:rsidRPr="00497DD0" w:rsidRDefault="00C40706" w:rsidP="002F468C">
            <w:pPr>
              <w:ind w:left="284"/>
              <w:jc w:val="center"/>
              <w:rPr>
                <w:sz w:val="18"/>
                <w:szCs w:val="18"/>
              </w:rPr>
            </w:pPr>
            <w:r w:rsidRPr="00497DD0">
              <w:rPr>
                <w:sz w:val="18"/>
                <w:szCs w:val="18"/>
              </w:rPr>
              <w:t>Анализ</w:t>
            </w:r>
          </w:p>
        </w:tc>
        <w:tc>
          <w:tcPr>
            <w:tcW w:w="471" w:type="dxa"/>
            <w:gridSpan w:val="2"/>
            <w:vMerge w:val="restart"/>
            <w:textDirection w:val="btLr"/>
            <w:vAlign w:val="center"/>
          </w:tcPr>
          <w:p w14:paraId="4E0D3A29" w14:textId="77777777" w:rsidR="00C40706" w:rsidRPr="00497DD0" w:rsidRDefault="00C40706" w:rsidP="002F468C">
            <w:pPr>
              <w:ind w:left="284"/>
              <w:jc w:val="center"/>
              <w:rPr>
                <w:sz w:val="18"/>
                <w:szCs w:val="18"/>
              </w:rPr>
            </w:pPr>
            <w:r w:rsidRPr="00497DD0">
              <w:rPr>
                <w:sz w:val="18"/>
                <w:szCs w:val="18"/>
              </w:rPr>
              <w:t>Синтез</w:t>
            </w:r>
          </w:p>
        </w:tc>
        <w:tc>
          <w:tcPr>
            <w:tcW w:w="467" w:type="dxa"/>
            <w:gridSpan w:val="2"/>
            <w:vMerge w:val="restart"/>
            <w:textDirection w:val="btLr"/>
            <w:vAlign w:val="center"/>
          </w:tcPr>
          <w:p w14:paraId="6C7D25DC" w14:textId="77777777" w:rsidR="00C40706" w:rsidRPr="00497DD0" w:rsidRDefault="00C40706" w:rsidP="002F468C">
            <w:pPr>
              <w:ind w:left="284"/>
              <w:jc w:val="center"/>
              <w:rPr>
                <w:sz w:val="18"/>
                <w:szCs w:val="18"/>
              </w:rPr>
            </w:pPr>
            <w:r w:rsidRPr="00497DD0">
              <w:rPr>
                <w:sz w:val="18"/>
                <w:szCs w:val="18"/>
              </w:rPr>
              <w:t>Логика</w:t>
            </w:r>
          </w:p>
        </w:tc>
        <w:tc>
          <w:tcPr>
            <w:tcW w:w="465" w:type="dxa"/>
            <w:gridSpan w:val="2"/>
            <w:vMerge w:val="restart"/>
            <w:textDirection w:val="btLr"/>
            <w:vAlign w:val="center"/>
          </w:tcPr>
          <w:p w14:paraId="18226980" w14:textId="77777777" w:rsidR="00C40706" w:rsidRPr="00497DD0" w:rsidRDefault="00C40706" w:rsidP="002F468C">
            <w:pPr>
              <w:ind w:left="284"/>
              <w:jc w:val="center"/>
              <w:rPr>
                <w:sz w:val="16"/>
                <w:szCs w:val="16"/>
              </w:rPr>
            </w:pPr>
            <w:r w:rsidRPr="00497DD0">
              <w:rPr>
                <w:sz w:val="16"/>
                <w:szCs w:val="16"/>
              </w:rPr>
              <w:t>Слов.-лог. мышление</w:t>
            </w:r>
          </w:p>
        </w:tc>
        <w:tc>
          <w:tcPr>
            <w:tcW w:w="462" w:type="dxa"/>
            <w:gridSpan w:val="2"/>
            <w:vMerge w:val="restart"/>
            <w:textDirection w:val="btLr"/>
            <w:vAlign w:val="center"/>
          </w:tcPr>
          <w:p w14:paraId="7B3621A6" w14:textId="77777777" w:rsidR="00C40706" w:rsidRPr="00497DD0" w:rsidRDefault="00C40706" w:rsidP="002F468C">
            <w:pPr>
              <w:ind w:left="284"/>
              <w:jc w:val="center"/>
              <w:rPr>
                <w:sz w:val="18"/>
                <w:szCs w:val="18"/>
              </w:rPr>
            </w:pPr>
            <w:r w:rsidRPr="00497DD0">
              <w:rPr>
                <w:sz w:val="18"/>
                <w:szCs w:val="18"/>
              </w:rPr>
              <w:t>Вывод</w:t>
            </w:r>
          </w:p>
        </w:tc>
        <w:tc>
          <w:tcPr>
            <w:tcW w:w="1744" w:type="dxa"/>
            <w:gridSpan w:val="6"/>
            <w:vAlign w:val="center"/>
          </w:tcPr>
          <w:p w14:paraId="66B5C873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center"/>
              <w:rPr>
                <w:b/>
              </w:rPr>
            </w:pPr>
            <w:r w:rsidRPr="002F6781">
              <w:rPr>
                <w:color w:val="000000"/>
                <w:sz w:val="16"/>
                <w:szCs w:val="16"/>
              </w:rPr>
              <w:t>Организационные</w:t>
            </w:r>
          </w:p>
        </w:tc>
        <w:tc>
          <w:tcPr>
            <w:tcW w:w="1740" w:type="dxa"/>
            <w:gridSpan w:val="4"/>
            <w:vAlign w:val="center"/>
          </w:tcPr>
          <w:p w14:paraId="66D7DA63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center"/>
              <w:rPr>
                <w:b/>
              </w:rPr>
            </w:pPr>
            <w:r>
              <w:rPr>
                <w:color w:val="000000"/>
                <w:sz w:val="16"/>
                <w:szCs w:val="16"/>
              </w:rPr>
              <w:t>Информационн</w:t>
            </w:r>
            <w:r w:rsidRPr="002F6781">
              <w:rPr>
                <w:color w:val="000000"/>
                <w:sz w:val="16"/>
                <w:szCs w:val="16"/>
              </w:rPr>
              <w:t>ые</w:t>
            </w:r>
          </w:p>
        </w:tc>
        <w:tc>
          <w:tcPr>
            <w:tcW w:w="2598" w:type="dxa"/>
            <w:gridSpan w:val="8"/>
            <w:vMerge/>
            <w:vAlign w:val="center"/>
          </w:tcPr>
          <w:p w14:paraId="01E1F66A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center"/>
              <w:rPr>
                <w:b/>
              </w:rPr>
            </w:pPr>
          </w:p>
        </w:tc>
      </w:tr>
      <w:tr w:rsidR="00C40706" w14:paraId="6B08586A" w14:textId="77777777" w:rsidTr="008126A7">
        <w:trPr>
          <w:trHeight w:val="1737"/>
        </w:trPr>
        <w:tc>
          <w:tcPr>
            <w:tcW w:w="672" w:type="dxa"/>
            <w:vMerge/>
          </w:tcPr>
          <w:p w14:paraId="0839AD8E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1622" w:type="dxa"/>
            <w:vMerge/>
          </w:tcPr>
          <w:p w14:paraId="27C3D364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560" w:type="dxa"/>
            <w:vMerge/>
            <w:vAlign w:val="center"/>
          </w:tcPr>
          <w:p w14:paraId="1E915CA7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620" w:type="dxa"/>
            <w:vMerge/>
            <w:vAlign w:val="center"/>
          </w:tcPr>
          <w:p w14:paraId="499C246C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680" w:type="dxa"/>
            <w:vMerge/>
            <w:vAlign w:val="center"/>
          </w:tcPr>
          <w:p w14:paraId="062E0E17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690" w:type="dxa"/>
            <w:vMerge/>
            <w:vAlign w:val="center"/>
          </w:tcPr>
          <w:p w14:paraId="2FDF4D71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429" w:type="dxa"/>
            <w:vMerge/>
          </w:tcPr>
          <w:p w14:paraId="24AAADA9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823" w:type="dxa"/>
            <w:vMerge/>
            <w:vAlign w:val="center"/>
          </w:tcPr>
          <w:p w14:paraId="42D4FC6B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708" w:type="dxa"/>
            <w:vMerge/>
            <w:vAlign w:val="center"/>
          </w:tcPr>
          <w:p w14:paraId="7FE46E68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867" w:type="dxa"/>
            <w:gridSpan w:val="2"/>
            <w:vMerge/>
            <w:vAlign w:val="center"/>
          </w:tcPr>
          <w:p w14:paraId="796C8E4E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center"/>
              <w:rPr>
                <w:b/>
              </w:rPr>
            </w:pPr>
          </w:p>
        </w:tc>
        <w:tc>
          <w:tcPr>
            <w:tcW w:w="471" w:type="dxa"/>
            <w:gridSpan w:val="2"/>
            <w:vMerge/>
            <w:vAlign w:val="center"/>
          </w:tcPr>
          <w:p w14:paraId="549C305C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center"/>
              <w:rPr>
                <w:b/>
              </w:rPr>
            </w:pPr>
          </w:p>
        </w:tc>
        <w:tc>
          <w:tcPr>
            <w:tcW w:w="467" w:type="dxa"/>
            <w:gridSpan w:val="2"/>
            <w:vMerge/>
            <w:vAlign w:val="center"/>
          </w:tcPr>
          <w:p w14:paraId="06F8142A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center"/>
              <w:rPr>
                <w:b/>
              </w:rPr>
            </w:pPr>
          </w:p>
        </w:tc>
        <w:tc>
          <w:tcPr>
            <w:tcW w:w="465" w:type="dxa"/>
            <w:gridSpan w:val="2"/>
            <w:vMerge/>
            <w:vAlign w:val="center"/>
          </w:tcPr>
          <w:p w14:paraId="762A4175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vMerge/>
            <w:vAlign w:val="center"/>
          </w:tcPr>
          <w:p w14:paraId="4E1E1A2B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center"/>
              <w:rPr>
                <w:b/>
              </w:rPr>
            </w:pPr>
          </w:p>
        </w:tc>
        <w:tc>
          <w:tcPr>
            <w:tcW w:w="615" w:type="dxa"/>
            <w:gridSpan w:val="2"/>
            <w:textDirection w:val="btLr"/>
            <w:vAlign w:val="center"/>
          </w:tcPr>
          <w:p w14:paraId="73DEB66A" w14:textId="77777777" w:rsidR="00C40706" w:rsidRPr="00497DD0" w:rsidRDefault="00C40706" w:rsidP="002F468C">
            <w:pPr>
              <w:ind w:left="284"/>
              <w:jc w:val="center"/>
              <w:rPr>
                <w:sz w:val="16"/>
                <w:szCs w:val="16"/>
              </w:rPr>
            </w:pPr>
            <w:r w:rsidRPr="00497DD0">
              <w:rPr>
                <w:sz w:val="16"/>
                <w:szCs w:val="16"/>
              </w:rPr>
              <w:t>Планирование</w:t>
            </w:r>
          </w:p>
        </w:tc>
        <w:tc>
          <w:tcPr>
            <w:tcW w:w="578" w:type="dxa"/>
            <w:gridSpan w:val="2"/>
            <w:textDirection w:val="btLr"/>
            <w:vAlign w:val="center"/>
          </w:tcPr>
          <w:p w14:paraId="4208F5B2" w14:textId="77777777" w:rsidR="00C40706" w:rsidRPr="00497DD0" w:rsidRDefault="00C40706" w:rsidP="002F468C">
            <w:pPr>
              <w:ind w:left="284"/>
              <w:jc w:val="center"/>
              <w:rPr>
                <w:sz w:val="16"/>
                <w:szCs w:val="16"/>
              </w:rPr>
            </w:pPr>
            <w:r w:rsidRPr="00497DD0">
              <w:rPr>
                <w:sz w:val="16"/>
                <w:szCs w:val="16"/>
              </w:rPr>
              <w:t>Саморегуляция</w:t>
            </w:r>
          </w:p>
        </w:tc>
        <w:tc>
          <w:tcPr>
            <w:tcW w:w="551" w:type="dxa"/>
            <w:gridSpan w:val="2"/>
            <w:textDirection w:val="btLr"/>
            <w:vAlign w:val="center"/>
          </w:tcPr>
          <w:p w14:paraId="6CC68ACC" w14:textId="77777777" w:rsidR="00C40706" w:rsidRPr="00497DD0" w:rsidRDefault="00C40706" w:rsidP="002F468C">
            <w:pPr>
              <w:ind w:left="284"/>
              <w:jc w:val="center"/>
              <w:rPr>
                <w:sz w:val="16"/>
                <w:szCs w:val="16"/>
              </w:rPr>
            </w:pPr>
            <w:r w:rsidRPr="00497DD0">
              <w:rPr>
                <w:sz w:val="16"/>
                <w:szCs w:val="16"/>
              </w:rPr>
              <w:t>Организация деятельности</w:t>
            </w:r>
          </w:p>
        </w:tc>
        <w:tc>
          <w:tcPr>
            <w:tcW w:w="873" w:type="dxa"/>
            <w:gridSpan w:val="2"/>
            <w:textDirection w:val="btLr"/>
            <w:vAlign w:val="center"/>
          </w:tcPr>
          <w:p w14:paraId="17C7ABD9" w14:textId="77777777" w:rsidR="00C40706" w:rsidRPr="00497DD0" w:rsidRDefault="00C40706" w:rsidP="002F468C">
            <w:pPr>
              <w:ind w:left="284"/>
              <w:jc w:val="center"/>
              <w:rPr>
                <w:sz w:val="16"/>
                <w:szCs w:val="16"/>
              </w:rPr>
            </w:pPr>
            <w:r w:rsidRPr="00497DD0">
              <w:rPr>
                <w:sz w:val="16"/>
                <w:szCs w:val="16"/>
              </w:rPr>
              <w:t>Смысловое чтение</w:t>
            </w:r>
          </w:p>
        </w:tc>
        <w:tc>
          <w:tcPr>
            <w:tcW w:w="867" w:type="dxa"/>
            <w:gridSpan w:val="2"/>
            <w:textDirection w:val="btLr"/>
            <w:vAlign w:val="center"/>
          </w:tcPr>
          <w:p w14:paraId="6218617F" w14:textId="77777777" w:rsidR="00C40706" w:rsidRPr="00497DD0" w:rsidRDefault="00C40706" w:rsidP="002F468C">
            <w:pPr>
              <w:ind w:left="284"/>
              <w:jc w:val="center"/>
              <w:rPr>
                <w:sz w:val="16"/>
                <w:szCs w:val="16"/>
              </w:rPr>
            </w:pPr>
            <w:r w:rsidRPr="00497DD0">
              <w:rPr>
                <w:sz w:val="16"/>
                <w:szCs w:val="16"/>
              </w:rPr>
              <w:t>Работа с информацией</w:t>
            </w:r>
          </w:p>
        </w:tc>
        <w:tc>
          <w:tcPr>
            <w:tcW w:w="707" w:type="dxa"/>
            <w:gridSpan w:val="2"/>
            <w:textDirection w:val="btLr"/>
            <w:vAlign w:val="center"/>
          </w:tcPr>
          <w:p w14:paraId="5C6131C8" w14:textId="77777777" w:rsidR="00C40706" w:rsidRPr="00497DD0" w:rsidRDefault="00C40706" w:rsidP="002F468C">
            <w:pPr>
              <w:ind w:left="284"/>
              <w:jc w:val="center"/>
              <w:rPr>
                <w:sz w:val="16"/>
                <w:szCs w:val="16"/>
              </w:rPr>
            </w:pPr>
            <w:r w:rsidRPr="00497DD0">
              <w:rPr>
                <w:sz w:val="16"/>
                <w:szCs w:val="16"/>
              </w:rPr>
              <w:t>Активное слушание</w:t>
            </w:r>
          </w:p>
        </w:tc>
        <w:tc>
          <w:tcPr>
            <w:tcW w:w="662" w:type="dxa"/>
            <w:gridSpan w:val="2"/>
            <w:textDirection w:val="btLr"/>
            <w:vAlign w:val="center"/>
          </w:tcPr>
          <w:p w14:paraId="17BFAE09" w14:textId="77777777" w:rsidR="00C40706" w:rsidRPr="00497DD0" w:rsidRDefault="00C40706" w:rsidP="002F468C">
            <w:pPr>
              <w:ind w:left="284"/>
              <w:jc w:val="center"/>
              <w:rPr>
                <w:sz w:val="16"/>
                <w:szCs w:val="16"/>
              </w:rPr>
            </w:pPr>
            <w:r w:rsidRPr="00497DD0">
              <w:rPr>
                <w:sz w:val="16"/>
                <w:szCs w:val="16"/>
              </w:rPr>
              <w:t>Монологическая речь</w:t>
            </w:r>
          </w:p>
        </w:tc>
        <w:tc>
          <w:tcPr>
            <w:tcW w:w="628" w:type="dxa"/>
            <w:gridSpan w:val="2"/>
            <w:textDirection w:val="btLr"/>
            <w:vAlign w:val="center"/>
          </w:tcPr>
          <w:p w14:paraId="2F8443B8" w14:textId="77777777" w:rsidR="00C40706" w:rsidRPr="00497DD0" w:rsidRDefault="00C40706" w:rsidP="002F468C">
            <w:pPr>
              <w:ind w:left="284"/>
              <w:jc w:val="center"/>
              <w:rPr>
                <w:sz w:val="16"/>
                <w:szCs w:val="16"/>
              </w:rPr>
            </w:pPr>
            <w:r w:rsidRPr="00497DD0">
              <w:rPr>
                <w:sz w:val="16"/>
                <w:szCs w:val="16"/>
              </w:rPr>
              <w:t>Диалог</w:t>
            </w:r>
          </w:p>
        </w:tc>
        <w:tc>
          <w:tcPr>
            <w:tcW w:w="601" w:type="dxa"/>
            <w:gridSpan w:val="2"/>
            <w:textDirection w:val="btLr"/>
            <w:vAlign w:val="center"/>
          </w:tcPr>
          <w:p w14:paraId="0026C962" w14:textId="77777777" w:rsidR="00C40706" w:rsidRPr="00497DD0" w:rsidRDefault="00C40706" w:rsidP="002F468C">
            <w:pPr>
              <w:ind w:left="284"/>
              <w:jc w:val="center"/>
              <w:rPr>
                <w:sz w:val="16"/>
                <w:szCs w:val="16"/>
              </w:rPr>
            </w:pPr>
            <w:r w:rsidRPr="00497DD0">
              <w:rPr>
                <w:sz w:val="16"/>
                <w:szCs w:val="16"/>
              </w:rPr>
              <w:t>Работа в группах</w:t>
            </w:r>
          </w:p>
        </w:tc>
      </w:tr>
      <w:tr w:rsidR="00C40706" w14:paraId="1714F3C0" w14:textId="77777777" w:rsidTr="008126A7">
        <w:trPr>
          <w:trHeight w:val="426"/>
        </w:trPr>
        <w:tc>
          <w:tcPr>
            <w:tcW w:w="672" w:type="dxa"/>
          </w:tcPr>
          <w:p w14:paraId="3A34D3F8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22" w:type="dxa"/>
          </w:tcPr>
          <w:p w14:paraId="17B4A3E4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560" w:type="dxa"/>
          </w:tcPr>
          <w:p w14:paraId="080030A8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620" w:type="dxa"/>
          </w:tcPr>
          <w:p w14:paraId="0A5753CF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680" w:type="dxa"/>
          </w:tcPr>
          <w:p w14:paraId="5336D735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690" w:type="dxa"/>
          </w:tcPr>
          <w:p w14:paraId="79EAF021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429" w:type="dxa"/>
          </w:tcPr>
          <w:p w14:paraId="450B2710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823" w:type="dxa"/>
          </w:tcPr>
          <w:p w14:paraId="57E65B11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708" w:type="dxa"/>
          </w:tcPr>
          <w:p w14:paraId="3B40753D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631" w:type="dxa"/>
          </w:tcPr>
          <w:p w14:paraId="32DE8BBD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6" w:type="dxa"/>
          </w:tcPr>
          <w:p w14:paraId="1EA39EB0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6" w:type="dxa"/>
          </w:tcPr>
          <w:p w14:paraId="060B954A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5" w:type="dxa"/>
          </w:tcPr>
          <w:p w14:paraId="056AF913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4" w:type="dxa"/>
          </w:tcPr>
          <w:p w14:paraId="73E2026D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3" w:type="dxa"/>
          </w:tcPr>
          <w:p w14:paraId="4083F61A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3" w:type="dxa"/>
          </w:tcPr>
          <w:p w14:paraId="21850981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2" w:type="dxa"/>
          </w:tcPr>
          <w:p w14:paraId="07CA6D56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1" w:type="dxa"/>
          </w:tcPr>
          <w:p w14:paraId="7BD13D0D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1" w:type="dxa"/>
          </w:tcPr>
          <w:p w14:paraId="2520207F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13" w:type="dxa"/>
          </w:tcPr>
          <w:p w14:paraId="5C8B7CE1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02" w:type="dxa"/>
          </w:tcPr>
          <w:p w14:paraId="6E42AE49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93" w:type="dxa"/>
          </w:tcPr>
          <w:p w14:paraId="0F250B9A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85" w:type="dxa"/>
          </w:tcPr>
          <w:p w14:paraId="1B3AC7C6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78" w:type="dxa"/>
          </w:tcPr>
          <w:p w14:paraId="390EAC94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73" w:type="dxa"/>
          </w:tcPr>
          <w:p w14:paraId="02FF85B5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437" w:type="dxa"/>
          </w:tcPr>
          <w:p w14:paraId="1FB91F5D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436" w:type="dxa"/>
          </w:tcPr>
          <w:p w14:paraId="1BF4E584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435" w:type="dxa"/>
          </w:tcPr>
          <w:p w14:paraId="1D15C24F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432" w:type="dxa"/>
          </w:tcPr>
          <w:p w14:paraId="66CC23DE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60" w:type="dxa"/>
          </w:tcPr>
          <w:p w14:paraId="4088ED51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47" w:type="dxa"/>
          </w:tcPr>
          <w:p w14:paraId="600504F4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36" w:type="dxa"/>
          </w:tcPr>
          <w:p w14:paraId="3B9BFE40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26" w:type="dxa"/>
          </w:tcPr>
          <w:p w14:paraId="6A75AF85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18" w:type="dxa"/>
          </w:tcPr>
          <w:p w14:paraId="3FDB6C17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10" w:type="dxa"/>
          </w:tcPr>
          <w:p w14:paraId="5FCE81F9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03" w:type="dxa"/>
          </w:tcPr>
          <w:p w14:paraId="105D2293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98" w:type="dxa"/>
          </w:tcPr>
          <w:p w14:paraId="60041134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</w:tr>
      <w:tr w:rsidR="00C40706" w14:paraId="557438BB" w14:textId="77777777" w:rsidTr="008126A7">
        <w:trPr>
          <w:trHeight w:val="426"/>
        </w:trPr>
        <w:tc>
          <w:tcPr>
            <w:tcW w:w="672" w:type="dxa"/>
          </w:tcPr>
          <w:p w14:paraId="19D7C9E5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22" w:type="dxa"/>
          </w:tcPr>
          <w:p w14:paraId="06691210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560" w:type="dxa"/>
          </w:tcPr>
          <w:p w14:paraId="07E6A850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620" w:type="dxa"/>
          </w:tcPr>
          <w:p w14:paraId="36D3B6E4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680" w:type="dxa"/>
          </w:tcPr>
          <w:p w14:paraId="731C1AA6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690" w:type="dxa"/>
          </w:tcPr>
          <w:p w14:paraId="183739A2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429" w:type="dxa"/>
          </w:tcPr>
          <w:p w14:paraId="19AAC1EA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823" w:type="dxa"/>
          </w:tcPr>
          <w:p w14:paraId="46DDDB1D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708" w:type="dxa"/>
          </w:tcPr>
          <w:p w14:paraId="482BCEB6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631" w:type="dxa"/>
          </w:tcPr>
          <w:p w14:paraId="53A5FA87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6" w:type="dxa"/>
          </w:tcPr>
          <w:p w14:paraId="2188E1CA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6" w:type="dxa"/>
          </w:tcPr>
          <w:p w14:paraId="1B4AC692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5" w:type="dxa"/>
          </w:tcPr>
          <w:p w14:paraId="1EB08DC2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4" w:type="dxa"/>
          </w:tcPr>
          <w:p w14:paraId="763B0039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3" w:type="dxa"/>
          </w:tcPr>
          <w:p w14:paraId="5084861D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3" w:type="dxa"/>
          </w:tcPr>
          <w:p w14:paraId="0719E6AC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2" w:type="dxa"/>
          </w:tcPr>
          <w:p w14:paraId="07B309B0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1" w:type="dxa"/>
          </w:tcPr>
          <w:p w14:paraId="7A875710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1" w:type="dxa"/>
          </w:tcPr>
          <w:p w14:paraId="3523EE82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13" w:type="dxa"/>
          </w:tcPr>
          <w:p w14:paraId="3E81C812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02" w:type="dxa"/>
          </w:tcPr>
          <w:p w14:paraId="13E52206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93" w:type="dxa"/>
          </w:tcPr>
          <w:p w14:paraId="5856FE98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85" w:type="dxa"/>
          </w:tcPr>
          <w:p w14:paraId="1C71F2D3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78" w:type="dxa"/>
          </w:tcPr>
          <w:p w14:paraId="5A7D47D1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73" w:type="dxa"/>
          </w:tcPr>
          <w:p w14:paraId="1338FB7D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437" w:type="dxa"/>
          </w:tcPr>
          <w:p w14:paraId="0C14A6BB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436" w:type="dxa"/>
          </w:tcPr>
          <w:p w14:paraId="0F4D0FE1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435" w:type="dxa"/>
          </w:tcPr>
          <w:p w14:paraId="1A66EA35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432" w:type="dxa"/>
          </w:tcPr>
          <w:p w14:paraId="7933A0F5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60" w:type="dxa"/>
          </w:tcPr>
          <w:p w14:paraId="4CB2CF90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47" w:type="dxa"/>
          </w:tcPr>
          <w:p w14:paraId="02D1AB32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36" w:type="dxa"/>
          </w:tcPr>
          <w:p w14:paraId="40A15583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26" w:type="dxa"/>
          </w:tcPr>
          <w:p w14:paraId="085A4CDA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18" w:type="dxa"/>
          </w:tcPr>
          <w:p w14:paraId="0B42EB8A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10" w:type="dxa"/>
          </w:tcPr>
          <w:p w14:paraId="2152C448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03" w:type="dxa"/>
          </w:tcPr>
          <w:p w14:paraId="7F40CC01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98" w:type="dxa"/>
          </w:tcPr>
          <w:p w14:paraId="73DF37FF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</w:tr>
      <w:tr w:rsidR="00C40706" w14:paraId="72604F44" w14:textId="77777777" w:rsidTr="008126A7">
        <w:trPr>
          <w:trHeight w:val="456"/>
        </w:trPr>
        <w:tc>
          <w:tcPr>
            <w:tcW w:w="672" w:type="dxa"/>
          </w:tcPr>
          <w:p w14:paraId="66B14AF4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22" w:type="dxa"/>
          </w:tcPr>
          <w:p w14:paraId="3A95577F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560" w:type="dxa"/>
          </w:tcPr>
          <w:p w14:paraId="0E4A6959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620" w:type="dxa"/>
          </w:tcPr>
          <w:p w14:paraId="57B83660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680" w:type="dxa"/>
          </w:tcPr>
          <w:p w14:paraId="510ADFCF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690" w:type="dxa"/>
          </w:tcPr>
          <w:p w14:paraId="2938E75C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429" w:type="dxa"/>
          </w:tcPr>
          <w:p w14:paraId="07108220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823" w:type="dxa"/>
          </w:tcPr>
          <w:p w14:paraId="1F5CC6F7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708" w:type="dxa"/>
          </w:tcPr>
          <w:p w14:paraId="4549B431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631" w:type="dxa"/>
          </w:tcPr>
          <w:p w14:paraId="37929A10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6" w:type="dxa"/>
          </w:tcPr>
          <w:p w14:paraId="0E2D1EA0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6" w:type="dxa"/>
          </w:tcPr>
          <w:p w14:paraId="73FC8630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5" w:type="dxa"/>
          </w:tcPr>
          <w:p w14:paraId="39B4C3C4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4" w:type="dxa"/>
          </w:tcPr>
          <w:p w14:paraId="66C7186F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3" w:type="dxa"/>
          </w:tcPr>
          <w:p w14:paraId="7F01392E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3" w:type="dxa"/>
          </w:tcPr>
          <w:p w14:paraId="6CFB9843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2" w:type="dxa"/>
          </w:tcPr>
          <w:p w14:paraId="0B0D3A9A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1" w:type="dxa"/>
          </w:tcPr>
          <w:p w14:paraId="158DEDF4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31" w:type="dxa"/>
          </w:tcPr>
          <w:p w14:paraId="00EE727A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13" w:type="dxa"/>
          </w:tcPr>
          <w:p w14:paraId="56AA54B6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02" w:type="dxa"/>
          </w:tcPr>
          <w:p w14:paraId="5F80B244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93" w:type="dxa"/>
          </w:tcPr>
          <w:p w14:paraId="6743D270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85" w:type="dxa"/>
          </w:tcPr>
          <w:p w14:paraId="2FECF691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78" w:type="dxa"/>
          </w:tcPr>
          <w:p w14:paraId="30BBF763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73" w:type="dxa"/>
          </w:tcPr>
          <w:p w14:paraId="360E5B38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437" w:type="dxa"/>
          </w:tcPr>
          <w:p w14:paraId="5FCE4D68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436" w:type="dxa"/>
          </w:tcPr>
          <w:p w14:paraId="087C755D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435" w:type="dxa"/>
          </w:tcPr>
          <w:p w14:paraId="29AF1773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432" w:type="dxa"/>
          </w:tcPr>
          <w:p w14:paraId="3D236620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60" w:type="dxa"/>
          </w:tcPr>
          <w:p w14:paraId="1211C12E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47" w:type="dxa"/>
          </w:tcPr>
          <w:p w14:paraId="4E2CB63C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36" w:type="dxa"/>
          </w:tcPr>
          <w:p w14:paraId="2458024D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26" w:type="dxa"/>
          </w:tcPr>
          <w:p w14:paraId="5F5D0A07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18" w:type="dxa"/>
          </w:tcPr>
          <w:p w14:paraId="0F56A861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10" w:type="dxa"/>
          </w:tcPr>
          <w:p w14:paraId="0A86520E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303" w:type="dxa"/>
          </w:tcPr>
          <w:p w14:paraId="5E069B21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  <w:tc>
          <w:tcPr>
            <w:tcW w:w="298" w:type="dxa"/>
          </w:tcPr>
          <w:p w14:paraId="3E7A3C19" w14:textId="77777777" w:rsidR="00C40706" w:rsidRDefault="00C40706" w:rsidP="002F468C">
            <w:pPr>
              <w:pStyle w:val="a4"/>
              <w:spacing w:before="0" w:beforeAutospacing="0" w:after="0" w:afterAutospacing="0"/>
              <w:ind w:left="284"/>
              <w:jc w:val="both"/>
              <w:rPr>
                <w:b/>
              </w:rPr>
            </w:pPr>
          </w:p>
        </w:tc>
      </w:tr>
    </w:tbl>
    <w:p w14:paraId="73CDC8C7" w14:textId="77777777" w:rsidR="00C40706" w:rsidRDefault="00C40706" w:rsidP="002F468C">
      <w:pPr>
        <w:pStyle w:val="a4"/>
        <w:spacing w:before="0" w:beforeAutospacing="0" w:after="0" w:afterAutospacing="0"/>
        <w:ind w:left="284"/>
        <w:jc w:val="both"/>
        <w:rPr>
          <w:b/>
        </w:rPr>
      </w:pPr>
    </w:p>
    <w:p w14:paraId="389C7BD8" w14:textId="77777777" w:rsidR="00C40706" w:rsidRPr="009506AF" w:rsidRDefault="00C40706" w:rsidP="002F468C">
      <w:pPr>
        <w:ind w:left="284"/>
        <w:rPr>
          <w:b/>
        </w:rPr>
      </w:pPr>
      <w:r w:rsidRPr="009506AF">
        <w:rPr>
          <w:rFonts w:eastAsia="Calibri"/>
          <w:b/>
          <w:bCs/>
        </w:rPr>
        <w:t>Основные уровни качества образования приведены в общую систему оценки качества образования (</w:t>
      </w:r>
      <w:r w:rsidR="0078339D">
        <w:rPr>
          <w:rFonts w:eastAsia="Calibri"/>
          <w:b/>
          <w:bCs/>
        </w:rPr>
        <w:t>В</w:t>
      </w:r>
      <w:r w:rsidR="0078339D" w:rsidRPr="009506AF">
        <w:rPr>
          <w:rFonts w:eastAsia="Calibri"/>
          <w:b/>
          <w:bCs/>
        </w:rPr>
        <w:t>СОКО) для</w:t>
      </w:r>
      <w:r w:rsidRPr="009506AF">
        <w:rPr>
          <w:rFonts w:eastAsia="Calibri"/>
          <w:b/>
          <w:bCs/>
        </w:rPr>
        <w:t xml:space="preserve"> единства аналитической системы мониторинга:</w:t>
      </w:r>
    </w:p>
    <w:p w14:paraId="6647E98E" w14:textId="77777777" w:rsidR="00C40706" w:rsidRPr="009506AF" w:rsidRDefault="00C40706" w:rsidP="002F468C">
      <w:pPr>
        <w:ind w:left="284"/>
        <w:rPr>
          <w:b/>
        </w:rPr>
      </w:pPr>
      <w:r w:rsidRPr="009506AF">
        <w:rPr>
          <w:b/>
        </w:rPr>
        <w:t>предметный результат:</w:t>
      </w:r>
    </w:p>
    <w:p w14:paraId="6FD7CF7D" w14:textId="77777777" w:rsidR="00C40706" w:rsidRPr="009506AF" w:rsidRDefault="00C40706" w:rsidP="002F468C">
      <w:pPr>
        <w:numPr>
          <w:ilvl w:val="0"/>
          <w:numId w:val="2"/>
        </w:numPr>
        <w:tabs>
          <w:tab w:val="left" w:pos="142"/>
        </w:tabs>
        <w:spacing w:after="200" w:line="276" w:lineRule="auto"/>
        <w:ind w:left="284" w:firstLine="0"/>
        <w:contextualSpacing/>
        <w:jc w:val="left"/>
      </w:pPr>
      <w:r w:rsidRPr="009506AF">
        <w:t>67-100% - оптимальный</w:t>
      </w:r>
    </w:p>
    <w:p w14:paraId="453FE59F" w14:textId="77777777" w:rsidR="00C40706" w:rsidRPr="009506AF" w:rsidRDefault="00C40706" w:rsidP="002F468C">
      <w:pPr>
        <w:numPr>
          <w:ilvl w:val="0"/>
          <w:numId w:val="2"/>
        </w:numPr>
        <w:tabs>
          <w:tab w:val="left" w:pos="142"/>
        </w:tabs>
        <w:spacing w:after="200" w:line="276" w:lineRule="auto"/>
        <w:ind w:left="284" w:firstLine="0"/>
        <w:contextualSpacing/>
        <w:jc w:val="left"/>
      </w:pPr>
      <w:r w:rsidRPr="009506AF">
        <w:t xml:space="preserve">34-66 % - достаточный  </w:t>
      </w:r>
      <w:r w:rsidR="008D6B62">
        <w:t xml:space="preserve"> </w:t>
      </w:r>
    </w:p>
    <w:p w14:paraId="3F58DE4D" w14:textId="77777777" w:rsidR="00C40706" w:rsidRPr="009506AF" w:rsidRDefault="00C40706" w:rsidP="002F468C">
      <w:pPr>
        <w:numPr>
          <w:ilvl w:val="0"/>
          <w:numId w:val="2"/>
        </w:numPr>
        <w:tabs>
          <w:tab w:val="left" w:pos="142"/>
        </w:tabs>
        <w:spacing w:after="200" w:line="276" w:lineRule="auto"/>
        <w:ind w:left="284" w:firstLine="0"/>
        <w:contextualSpacing/>
        <w:jc w:val="left"/>
      </w:pPr>
      <w:r w:rsidRPr="009506AF">
        <w:t>33 % и менее – недостаточный</w:t>
      </w:r>
    </w:p>
    <w:p w14:paraId="4F550C22" w14:textId="77777777" w:rsidR="00C40706" w:rsidRPr="009506AF" w:rsidRDefault="00C40706" w:rsidP="002F468C">
      <w:pPr>
        <w:snapToGrid w:val="0"/>
        <w:ind w:left="284"/>
      </w:pPr>
      <w:r w:rsidRPr="009506AF">
        <w:rPr>
          <w:b/>
        </w:rPr>
        <w:t>Система оценки уровня сформированности УУД</w:t>
      </w:r>
      <w:r w:rsidRPr="009506AF">
        <w:t xml:space="preserve">: </w:t>
      </w:r>
    </w:p>
    <w:p w14:paraId="0CBF5E3B" w14:textId="77777777" w:rsidR="00C40706" w:rsidRPr="009506AF" w:rsidRDefault="00C40706" w:rsidP="002F468C">
      <w:pPr>
        <w:numPr>
          <w:ilvl w:val="0"/>
          <w:numId w:val="3"/>
        </w:numPr>
        <w:tabs>
          <w:tab w:val="left" w:pos="142"/>
          <w:tab w:val="left" w:pos="851"/>
        </w:tabs>
        <w:snapToGrid w:val="0"/>
        <w:spacing w:after="200" w:line="276" w:lineRule="auto"/>
        <w:ind w:left="284" w:firstLine="0"/>
        <w:contextualSpacing/>
        <w:jc w:val="left"/>
        <w:rPr>
          <w:rFonts w:eastAsia="Calibri"/>
          <w:lang w:eastAsia="ar-SA"/>
        </w:rPr>
      </w:pPr>
      <w:r w:rsidRPr="009506AF">
        <w:rPr>
          <w:rFonts w:eastAsia="Calibri"/>
          <w:lang w:eastAsia="ar-SA"/>
        </w:rPr>
        <w:t>2 – повышенный уровень</w:t>
      </w:r>
    </w:p>
    <w:p w14:paraId="248EA3CD" w14:textId="77777777" w:rsidR="00C40706" w:rsidRPr="009506AF" w:rsidRDefault="00C40706" w:rsidP="002F468C">
      <w:pPr>
        <w:numPr>
          <w:ilvl w:val="0"/>
          <w:numId w:val="3"/>
        </w:numPr>
        <w:tabs>
          <w:tab w:val="left" w:pos="142"/>
          <w:tab w:val="left" w:pos="851"/>
        </w:tabs>
        <w:snapToGrid w:val="0"/>
        <w:spacing w:after="200" w:line="276" w:lineRule="auto"/>
        <w:ind w:left="284" w:firstLine="0"/>
        <w:contextualSpacing/>
        <w:jc w:val="left"/>
        <w:rPr>
          <w:rFonts w:eastAsia="Calibri"/>
          <w:lang w:eastAsia="ar-SA"/>
        </w:rPr>
      </w:pPr>
      <w:r w:rsidRPr="009506AF">
        <w:rPr>
          <w:rFonts w:eastAsia="Calibri"/>
          <w:lang w:eastAsia="ar-SA"/>
        </w:rPr>
        <w:t xml:space="preserve">1 - базовый уровень </w:t>
      </w:r>
    </w:p>
    <w:p w14:paraId="0F2EA2F4" w14:textId="77777777" w:rsidR="00C40706" w:rsidRPr="009506AF" w:rsidRDefault="00C40706" w:rsidP="002F468C">
      <w:pPr>
        <w:numPr>
          <w:ilvl w:val="0"/>
          <w:numId w:val="3"/>
        </w:numPr>
        <w:tabs>
          <w:tab w:val="left" w:pos="142"/>
          <w:tab w:val="left" w:pos="851"/>
        </w:tabs>
        <w:snapToGrid w:val="0"/>
        <w:spacing w:after="200" w:line="276" w:lineRule="auto"/>
        <w:ind w:left="284" w:firstLine="0"/>
        <w:contextualSpacing/>
        <w:jc w:val="left"/>
        <w:rPr>
          <w:rFonts w:eastAsia="Calibri"/>
          <w:lang w:eastAsia="ar-SA"/>
        </w:rPr>
      </w:pPr>
      <w:r w:rsidRPr="009506AF">
        <w:rPr>
          <w:rFonts w:eastAsia="Calibri"/>
          <w:lang w:eastAsia="ar-SA"/>
        </w:rPr>
        <w:t>0 - неудовлетворительный уровень</w:t>
      </w:r>
    </w:p>
    <w:p w14:paraId="0B2E15F4" w14:textId="77777777" w:rsidR="00C40706" w:rsidRPr="009506AF" w:rsidRDefault="00C40706" w:rsidP="002F468C">
      <w:pPr>
        <w:suppressAutoHyphens/>
        <w:ind w:left="284"/>
        <w:rPr>
          <w:bCs/>
          <w:lang w:eastAsia="ar-SA"/>
        </w:rPr>
      </w:pPr>
      <w:r w:rsidRPr="009506AF">
        <w:rPr>
          <w:b/>
          <w:lang w:eastAsia="ar-SA"/>
        </w:rPr>
        <w:t>Обученность:</w:t>
      </w:r>
      <w:r w:rsidRPr="009506AF">
        <w:rPr>
          <w:lang w:eastAsia="ar-SA"/>
        </w:rPr>
        <w:t xml:space="preserve"> </w:t>
      </w:r>
      <w:r w:rsidRPr="009506AF">
        <w:rPr>
          <w:bCs/>
          <w:lang w:eastAsia="ar-SA"/>
        </w:rPr>
        <w:t>оценивается в баллах по данным промежуточной аттестации.</w:t>
      </w:r>
    </w:p>
    <w:p w14:paraId="020CE4AC" w14:textId="77777777" w:rsidR="00C40706" w:rsidRPr="009506AF" w:rsidRDefault="00C40706" w:rsidP="002F468C">
      <w:pPr>
        <w:tabs>
          <w:tab w:val="left" w:pos="1935"/>
        </w:tabs>
        <w:ind w:left="284"/>
        <w:rPr>
          <w:b/>
          <w:bCs/>
        </w:rPr>
      </w:pPr>
      <w:r w:rsidRPr="009506AF">
        <w:rPr>
          <w:b/>
          <w:bCs/>
        </w:rPr>
        <w:t>Обучаемость:</w:t>
      </w:r>
    </w:p>
    <w:p w14:paraId="43AD4259" w14:textId="77777777" w:rsidR="00C40706" w:rsidRPr="009506AF" w:rsidRDefault="00C40706" w:rsidP="002F468C">
      <w:pPr>
        <w:ind w:left="284"/>
        <w:jc w:val="left"/>
      </w:pPr>
      <w:r w:rsidRPr="009506AF">
        <w:t xml:space="preserve">I –Репродуктивная </w:t>
      </w:r>
      <w:r w:rsidR="0078339D" w:rsidRPr="009506AF">
        <w:t>группа (группа риска</w:t>
      </w:r>
      <w:r w:rsidRPr="009506AF">
        <w:t xml:space="preserve">);                                                                                                                       </w:t>
      </w:r>
    </w:p>
    <w:p w14:paraId="68D71C16" w14:textId="77777777" w:rsidR="00C40706" w:rsidRDefault="00C40706" w:rsidP="002F468C">
      <w:pPr>
        <w:widowControl w:val="0"/>
        <w:shd w:val="clear" w:color="auto" w:fill="FFFFFF"/>
        <w:autoSpaceDE w:val="0"/>
        <w:autoSpaceDN w:val="0"/>
        <w:adjustRightInd w:val="0"/>
        <w:ind w:left="284"/>
        <w:contextualSpacing/>
        <w:jc w:val="left"/>
        <w:rPr>
          <w:bCs/>
          <w:iCs/>
        </w:rPr>
      </w:pPr>
      <w:r w:rsidRPr="009506AF">
        <w:t>II– Продуктивная группа    (группа детей,   достигших уровня базовой   подготовки ) 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III –Творческая группа   (группа детей, достигших как базового, так и более высокого уровня).</w:t>
      </w:r>
    </w:p>
    <w:p w14:paraId="1F5D5AFA" w14:textId="77777777" w:rsidR="00C40706" w:rsidRPr="00C40706" w:rsidRDefault="00C40706" w:rsidP="002F468C">
      <w:pPr>
        <w:widowControl w:val="0"/>
        <w:shd w:val="clear" w:color="auto" w:fill="FFFFFF"/>
        <w:autoSpaceDE w:val="0"/>
        <w:autoSpaceDN w:val="0"/>
        <w:adjustRightInd w:val="0"/>
        <w:ind w:left="284"/>
        <w:contextualSpacing/>
        <w:rPr>
          <w:bCs/>
          <w:iCs/>
        </w:rPr>
      </w:pPr>
    </w:p>
    <w:p w14:paraId="5B77DA46" w14:textId="77777777" w:rsidR="00DD160A" w:rsidRDefault="00DD160A" w:rsidP="000A1E30">
      <w:pPr>
        <w:sectPr w:rsidR="00DD160A" w:rsidSect="001471DF">
          <w:pgSz w:w="16838" w:h="11906" w:orient="landscape"/>
          <w:pgMar w:top="851" w:right="1134" w:bottom="993" w:left="1134" w:header="709" w:footer="709" w:gutter="0"/>
          <w:cols w:space="708"/>
          <w:docGrid w:linePitch="360"/>
        </w:sectPr>
      </w:pPr>
    </w:p>
    <w:p w14:paraId="09E758C6" w14:textId="7144F12C" w:rsidR="006974EC" w:rsidRDefault="006974EC" w:rsidP="000A1E30">
      <w:pPr>
        <w:autoSpaceDE w:val="0"/>
        <w:autoSpaceDN w:val="0"/>
        <w:adjustRightInd w:val="0"/>
        <w:jc w:val="left"/>
      </w:pPr>
      <w:bookmarkStart w:id="2" w:name="_GoBack"/>
      <w:bookmarkEnd w:id="2"/>
    </w:p>
    <w:sectPr w:rsidR="006974EC" w:rsidSect="000A1E30">
      <w:pgSz w:w="11906" w:h="16838"/>
      <w:pgMar w:top="1134" w:right="566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DFBAD" w14:textId="77777777" w:rsidR="00DA68C7" w:rsidRDefault="00DA68C7" w:rsidP="00AA29B2">
      <w:r>
        <w:separator/>
      </w:r>
    </w:p>
  </w:endnote>
  <w:endnote w:type="continuationSeparator" w:id="0">
    <w:p w14:paraId="78BC1391" w14:textId="77777777" w:rsidR="00DA68C7" w:rsidRDefault="00DA68C7" w:rsidP="00AA2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uturaDemiC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4698868"/>
      <w:docPartObj>
        <w:docPartGallery w:val="Page Numbers (Bottom of Page)"/>
        <w:docPartUnique/>
      </w:docPartObj>
    </w:sdtPr>
    <w:sdtEndPr/>
    <w:sdtContent>
      <w:p w14:paraId="5B700425" w14:textId="7A7A104F" w:rsidR="001066A1" w:rsidRDefault="001066A1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E30">
          <w:rPr>
            <w:noProof/>
          </w:rPr>
          <w:t>61</w:t>
        </w:r>
        <w:r>
          <w:fldChar w:fldCharType="end"/>
        </w:r>
      </w:p>
    </w:sdtContent>
  </w:sdt>
  <w:p w14:paraId="735BE0B2" w14:textId="77777777" w:rsidR="001066A1" w:rsidRDefault="001066A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A76BE" w14:textId="77777777" w:rsidR="00DA68C7" w:rsidRDefault="00DA68C7" w:rsidP="00AA29B2">
      <w:r>
        <w:separator/>
      </w:r>
    </w:p>
  </w:footnote>
  <w:footnote w:type="continuationSeparator" w:id="0">
    <w:p w14:paraId="44D7A054" w14:textId="77777777" w:rsidR="00DA68C7" w:rsidRDefault="00DA68C7" w:rsidP="00AA2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</w:lvl>
  </w:abstractNum>
  <w:abstractNum w:abstractNumId="2" w15:restartNumberingAfterBreak="0">
    <w:nsid w:val="00000015"/>
    <w:multiLevelType w:val="singleLevel"/>
    <w:tmpl w:val="00000015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18"/>
    <w:multiLevelType w:val="singleLevel"/>
    <w:tmpl w:val="00000018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19"/>
    <w:multiLevelType w:val="singleLevel"/>
    <w:tmpl w:val="00000019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25E093B"/>
    <w:multiLevelType w:val="hybridMultilevel"/>
    <w:tmpl w:val="8C064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25658"/>
    <w:multiLevelType w:val="hybridMultilevel"/>
    <w:tmpl w:val="498E3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5155A"/>
    <w:multiLevelType w:val="hybridMultilevel"/>
    <w:tmpl w:val="F0CA2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6566E"/>
    <w:multiLevelType w:val="hybridMultilevel"/>
    <w:tmpl w:val="E806C124"/>
    <w:lvl w:ilvl="0" w:tplc="4774B42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63BAD"/>
    <w:multiLevelType w:val="hybridMultilevel"/>
    <w:tmpl w:val="23502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877C39"/>
    <w:multiLevelType w:val="hybridMultilevel"/>
    <w:tmpl w:val="327E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51921"/>
    <w:multiLevelType w:val="hybridMultilevel"/>
    <w:tmpl w:val="9502E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21B51"/>
    <w:multiLevelType w:val="hybridMultilevel"/>
    <w:tmpl w:val="659C7D6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24FBC"/>
    <w:multiLevelType w:val="hybridMultilevel"/>
    <w:tmpl w:val="CD024B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B642B0"/>
    <w:multiLevelType w:val="hybridMultilevel"/>
    <w:tmpl w:val="898AF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951805"/>
    <w:multiLevelType w:val="hybridMultilevel"/>
    <w:tmpl w:val="86BA00BC"/>
    <w:lvl w:ilvl="0" w:tplc="71AC3A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AF904DA"/>
    <w:multiLevelType w:val="hybridMultilevel"/>
    <w:tmpl w:val="AACE3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272A1"/>
    <w:multiLevelType w:val="hybridMultilevel"/>
    <w:tmpl w:val="EF52E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C9631D"/>
    <w:multiLevelType w:val="hybridMultilevel"/>
    <w:tmpl w:val="F0CA2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46741"/>
    <w:multiLevelType w:val="hybridMultilevel"/>
    <w:tmpl w:val="EC5AB716"/>
    <w:lvl w:ilvl="0" w:tplc="4774B42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4D0340"/>
    <w:multiLevelType w:val="hybridMultilevel"/>
    <w:tmpl w:val="F3DC0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8D6C02"/>
    <w:multiLevelType w:val="hybridMultilevel"/>
    <w:tmpl w:val="B33CB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79534D"/>
    <w:multiLevelType w:val="hybridMultilevel"/>
    <w:tmpl w:val="D4C04274"/>
    <w:lvl w:ilvl="0" w:tplc="4774B42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7001C"/>
    <w:multiLevelType w:val="hybridMultilevel"/>
    <w:tmpl w:val="7C0E9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5F2BA3"/>
    <w:multiLevelType w:val="hybridMultilevel"/>
    <w:tmpl w:val="9614E778"/>
    <w:lvl w:ilvl="0" w:tplc="46D83F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366BA3"/>
    <w:multiLevelType w:val="hybridMultilevel"/>
    <w:tmpl w:val="8A9AA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0B7305"/>
    <w:multiLevelType w:val="hybridMultilevel"/>
    <w:tmpl w:val="61C658C2"/>
    <w:lvl w:ilvl="0" w:tplc="71AC3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3"/>
  </w:num>
  <w:num w:numId="5">
    <w:abstractNumId w:val="9"/>
  </w:num>
  <w:num w:numId="6">
    <w:abstractNumId w:val="11"/>
  </w:num>
  <w:num w:numId="7">
    <w:abstractNumId w:val="23"/>
  </w:num>
  <w:num w:numId="8">
    <w:abstractNumId w:val="16"/>
  </w:num>
  <w:num w:numId="9">
    <w:abstractNumId w:val="25"/>
  </w:num>
  <w:num w:numId="10">
    <w:abstractNumId w:val="20"/>
  </w:num>
  <w:num w:numId="11">
    <w:abstractNumId w:val="12"/>
  </w:num>
  <w:num w:numId="12">
    <w:abstractNumId w:val="17"/>
  </w:num>
  <w:num w:numId="13">
    <w:abstractNumId w:val="14"/>
  </w:num>
  <w:num w:numId="14">
    <w:abstractNumId w:val="10"/>
  </w:num>
  <w:num w:numId="15">
    <w:abstractNumId w:val="22"/>
  </w:num>
  <w:num w:numId="16">
    <w:abstractNumId w:val="19"/>
  </w:num>
  <w:num w:numId="17">
    <w:abstractNumId w:val="8"/>
  </w:num>
  <w:num w:numId="18">
    <w:abstractNumId w:val="7"/>
  </w:num>
  <w:num w:numId="19">
    <w:abstractNumId w:val="15"/>
  </w:num>
  <w:num w:numId="20">
    <w:abstractNumId w:val="24"/>
  </w:num>
  <w:num w:numId="21">
    <w:abstractNumId w:val="26"/>
  </w:num>
  <w:num w:numId="22">
    <w:abstractNumId w:val="18"/>
  </w:num>
  <w:num w:numId="23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275"/>
    <w:rsid w:val="00012373"/>
    <w:rsid w:val="0001259B"/>
    <w:rsid w:val="0001463F"/>
    <w:rsid w:val="000206AF"/>
    <w:rsid w:val="000260CE"/>
    <w:rsid w:val="00030084"/>
    <w:rsid w:val="000372FD"/>
    <w:rsid w:val="0005775C"/>
    <w:rsid w:val="00060141"/>
    <w:rsid w:val="000606A4"/>
    <w:rsid w:val="0006449A"/>
    <w:rsid w:val="00084822"/>
    <w:rsid w:val="00087DB5"/>
    <w:rsid w:val="00094CB9"/>
    <w:rsid w:val="0009522A"/>
    <w:rsid w:val="000963B9"/>
    <w:rsid w:val="000A1E30"/>
    <w:rsid w:val="000A2CDA"/>
    <w:rsid w:val="000A3513"/>
    <w:rsid w:val="000C02EE"/>
    <w:rsid w:val="000E2F2E"/>
    <w:rsid w:val="000E4B8D"/>
    <w:rsid w:val="000E77F0"/>
    <w:rsid w:val="000F17DA"/>
    <w:rsid w:val="00102309"/>
    <w:rsid w:val="0010573C"/>
    <w:rsid w:val="001066A1"/>
    <w:rsid w:val="00116104"/>
    <w:rsid w:val="001206C0"/>
    <w:rsid w:val="00125D20"/>
    <w:rsid w:val="00140A96"/>
    <w:rsid w:val="001471DF"/>
    <w:rsid w:val="0015086E"/>
    <w:rsid w:val="00166F46"/>
    <w:rsid w:val="00175EED"/>
    <w:rsid w:val="00177249"/>
    <w:rsid w:val="00183E7B"/>
    <w:rsid w:val="001900B7"/>
    <w:rsid w:val="001900BD"/>
    <w:rsid w:val="00194973"/>
    <w:rsid w:val="001B1257"/>
    <w:rsid w:val="001B729D"/>
    <w:rsid w:val="001D149C"/>
    <w:rsid w:val="001E2AE6"/>
    <w:rsid w:val="001E486F"/>
    <w:rsid w:val="001F290F"/>
    <w:rsid w:val="0020077E"/>
    <w:rsid w:val="002019C7"/>
    <w:rsid w:val="00206D4F"/>
    <w:rsid w:val="002206AC"/>
    <w:rsid w:val="00220F23"/>
    <w:rsid w:val="0022648D"/>
    <w:rsid w:val="00236416"/>
    <w:rsid w:val="0024317F"/>
    <w:rsid w:val="0024548E"/>
    <w:rsid w:val="00270363"/>
    <w:rsid w:val="00273D96"/>
    <w:rsid w:val="00277F2D"/>
    <w:rsid w:val="0028635B"/>
    <w:rsid w:val="00292557"/>
    <w:rsid w:val="0029673C"/>
    <w:rsid w:val="00297E87"/>
    <w:rsid w:val="002C2A2F"/>
    <w:rsid w:val="002D08EE"/>
    <w:rsid w:val="002D4C90"/>
    <w:rsid w:val="002E0453"/>
    <w:rsid w:val="002E504B"/>
    <w:rsid w:val="002F33FE"/>
    <w:rsid w:val="002F468C"/>
    <w:rsid w:val="00303EB8"/>
    <w:rsid w:val="00306CA0"/>
    <w:rsid w:val="00324A64"/>
    <w:rsid w:val="00327CA2"/>
    <w:rsid w:val="003339B1"/>
    <w:rsid w:val="00340D7C"/>
    <w:rsid w:val="00351ED1"/>
    <w:rsid w:val="00354920"/>
    <w:rsid w:val="00355D4D"/>
    <w:rsid w:val="0036060A"/>
    <w:rsid w:val="00365904"/>
    <w:rsid w:val="003660FD"/>
    <w:rsid w:val="00381483"/>
    <w:rsid w:val="00383FB8"/>
    <w:rsid w:val="003955D8"/>
    <w:rsid w:val="00397B02"/>
    <w:rsid w:val="003A31D7"/>
    <w:rsid w:val="003A735E"/>
    <w:rsid w:val="003B3275"/>
    <w:rsid w:val="003B64AB"/>
    <w:rsid w:val="003C03D2"/>
    <w:rsid w:val="003C143F"/>
    <w:rsid w:val="003D6704"/>
    <w:rsid w:val="003F56C4"/>
    <w:rsid w:val="00401BDF"/>
    <w:rsid w:val="00405957"/>
    <w:rsid w:val="004307A2"/>
    <w:rsid w:val="004340F7"/>
    <w:rsid w:val="0043483C"/>
    <w:rsid w:val="0044697B"/>
    <w:rsid w:val="00447664"/>
    <w:rsid w:val="004618A7"/>
    <w:rsid w:val="004634A2"/>
    <w:rsid w:val="00464238"/>
    <w:rsid w:val="00480D0B"/>
    <w:rsid w:val="00496829"/>
    <w:rsid w:val="004A0282"/>
    <w:rsid w:val="004A0A9E"/>
    <w:rsid w:val="004A28B5"/>
    <w:rsid w:val="004B1A85"/>
    <w:rsid w:val="004B2216"/>
    <w:rsid w:val="004C3D6A"/>
    <w:rsid w:val="004D1D70"/>
    <w:rsid w:val="004D2EB6"/>
    <w:rsid w:val="004E1542"/>
    <w:rsid w:val="004E445D"/>
    <w:rsid w:val="004F2654"/>
    <w:rsid w:val="004F3C43"/>
    <w:rsid w:val="004F616E"/>
    <w:rsid w:val="0051579F"/>
    <w:rsid w:val="00515FDE"/>
    <w:rsid w:val="00531D9C"/>
    <w:rsid w:val="00534479"/>
    <w:rsid w:val="005607B9"/>
    <w:rsid w:val="00560A4F"/>
    <w:rsid w:val="0058334E"/>
    <w:rsid w:val="005878F8"/>
    <w:rsid w:val="005A0453"/>
    <w:rsid w:val="005A38AF"/>
    <w:rsid w:val="005A3EEF"/>
    <w:rsid w:val="005B03A7"/>
    <w:rsid w:val="005C3089"/>
    <w:rsid w:val="005C33CC"/>
    <w:rsid w:val="005D13EA"/>
    <w:rsid w:val="005D4319"/>
    <w:rsid w:val="005D7683"/>
    <w:rsid w:val="005E699F"/>
    <w:rsid w:val="00606AD9"/>
    <w:rsid w:val="00606EBD"/>
    <w:rsid w:val="006338E8"/>
    <w:rsid w:val="006444B9"/>
    <w:rsid w:val="006455CF"/>
    <w:rsid w:val="00650240"/>
    <w:rsid w:val="00655665"/>
    <w:rsid w:val="0066772C"/>
    <w:rsid w:val="00672274"/>
    <w:rsid w:val="00677D73"/>
    <w:rsid w:val="0068270B"/>
    <w:rsid w:val="006856F8"/>
    <w:rsid w:val="006974EC"/>
    <w:rsid w:val="006C29B2"/>
    <w:rsid w:val="006C6601"/>
    <w:rsid w:val="006C6CEB"/>
    <w:rsid w:val="006D4D50"/>
    <w:rsid w:val="006E14CD"/>
    <w:rsid w:val="00703F4E"/>
    <w:rsid w:val="00705092"/>
    <w:rsid w:val="00711A93"/>
    <w:rsid w:val="007247C7"/>
    <w:rsid w:val="00730AB9"/>
    <w:rsid w:val="007316D1"/>
    <w:rsid w:val="00735AF3"/>
    <w:rsid w:val="00737E2E"/>
    <w:rsid w:val="00763CD2"/>
    <w:rsid w:val="00764D8C"/>
    <w:rsid w:val="00765CDC"/>
    <w:rsid w:val="007776B0"/>
    <w:rsid w:val="0078339D"/>
    <w:rsid w:val="0078395A"/>
    <w:rsid w:val="0078511E"/>
    <w:rsid w:val="00787F30"/>
    <w:rsid w:val="0079161A"/>
    <w:rsid w:val="00792F01"/>
    <w:rsid w:val="00795D1F"/>
    <w:rsid w:val="007A2CF8"/>
    <w:rsid w:val="007A350E"/>
    <w:rsid w:val="007A4D43"/>
    <w:rsid w:val="007A5CBD"/>
    <w:rsid w:val="007B23A2"/>
    <w:rsid w:val="007C58EA"/>
    <w:rsid w:val="007C5DDF"/>
    <w:rsid w:val="007D6358"/>
    <w:rsid w:val="007E3761"/>
    <w:rsid w:val="007E72F2"/>
    <w:rsid w:val="007E762F"/>
    <w:rsid w:val="007F05A7"/>
    <w:rsid w:val="007F6F25"/>
    <w:rsid w:val="008126A7"/>
    <w:rsid w:val="0082257E"/>
    <w:rsid w:val="00823CBF"/>
    <w:rsid w:val="00825572"/>
    <w:rsid w:val="00841E6D"/>
    <w:rsid w:val="008425F4"/>
    <w:rsid w:val="0084608C"/>
    <w:rsid w:val="00847F8B"/>
    <w:rsid w:val="0085076B"/>
    <w:rsid w:val="00850CCF"/>
    <w:rsid w:val="0086327D"/>
    <w:rsid w:val="008721AF"/>
    <w:rsid w:val="008C263E"/>
    <w:rsid w:val="008D6B62"/>
    <w:rsid w:val="008D7BA8"/>
    <w:rsid w:val="008E1A4F"/>
    <w:rsid w:val="008F4B83"/>
    <w:rsid w:val="008F5688"/>
    <w:rsid w:val="00917811"/>
    <w:rsid w:val="009338AD"/>
    <w:rsid w:val="00935201"/>
    <w:rsid w:val="00951F41"/>
    <w:rsid w:val="00952CEB"/>
    <w:rsid w:val="0095501E"/>
    <w:rsid w:val="0096464D"/>
    <w:rsid w:val="00977AE5"/>
    <w:rsid w:val="00990DEB"/>
    <w:rsid w:val="009969C6"/>
    <w:rsid w:val="009B49C6"/>
    <w:rsid w:val="009B77D6"/>
    <w:rsid w:val="009C1BBA"/>
    <w:rsid w:val="009C2479"/>
    <w:rsid w:val="009C33DC"/>
    <w:rsid w:val="009D0B4C"/>
    <w:rsid w:val="009D701E"/>
    <w:rsid w:val="009E5977"/>
    <w:rsid w:val="009F0696"/>
    <w:rsid w:val="009F6833"/>
    <w:rsid w:val="00A05B19"/>
    <w:rsid w:val="00A1077B"/>
    <w:rsid w:val="00A112BB"/>
    <w:rsid w:val="00A34E04"/>
    <w:rsid w:val="00A4159D"/>
    <w:rsid w:val="00A65870"/>
    <w:rsid w:val="00A65D3E"/>
    <w:rsid w:val="00A66259"/>
    <w:rsid w:val="00A66E4E"/>
    <w:rsid w:val="00A820DF"/>
    <w:rsid w:val="00A83565"/>
    <w:rsid w:val="00A87DA1"/>
    <w:rsid w:val="00A95970"/>
    <w:rsid w:val="00AA28CA"/>
    <w:rsid w:val="00AA29B2"/>
    <w:rsid w:val="00AB1FB9"/>
    <w:rsid w:val="00AB21DC"/>
    <w:rsid w:val="00AB4DBF"/>
    <w:rsid w:val="00AC2CC1"/>
    <w:rsid w:val="00AC7DA5"/>
    <w:rsid w:val="00AD4C4C"/>
    <w:rsid w:val="00AD4F3A"/>
    <w:rsid w:val="00AE10B6"/>
    <w:rsid w:val="00AE156D"/>
    <w:rsid w:val="00AE4D50"/>
    <w:rsid w:val="00AF46A8"/>
    <w:rsid w:val="00B12107"/>
    <w:rsid w:val="00B122C1"/>
    <w:rsid w:val="00B161C6"/>
    <w:rsid w:val="00B44870"/>
    <w:rsid w:val="00B62D58"/>
    <w:rsid w:val="00B653C8"/>
    <w:rsid w:val="00B670E3"/>
    <w:rsid w:val="00B67996"/>
    <w:rsid w:val="00B710ED"/>
    <w:rsid w:val="00B723B3"/>
    <w:rsid w:val="00B81E60"/>
    <w:rsid w:val="00B832BC"/>
    <w:rsid w:val="00BA751B"/>
    <w:rsid w:val="00BC11C0"/>
    <w:rsid w:val="00BD47EB"/>
    <w:rsid w:val="00BF5A09"/>
    <w:rsid w:val="00C049C2"/>
    <w:rsid w:val="00C04E19"/>
    <w:rsid w:val="00C10A66"/>
    <w:rsid w:val="00C15150"/>
    <w:rsid w:val="00C16D4F"/>
    <w:rsid w:val="00C24DC1"/>
    <w:rsid w:val="00C327F2"/>
    <w:rsid w:val="00C40706"/>
    <w:rsid w:val="00C46C08"/>
    <w:rsid w:val="00C54CAD"/>
    <w:rsid w:val="00C677EB"/>
    <w:rsid w:val="00C715DF"/>
    <w:rsid w:val="00C71807"/>
    <w:rsid w:val="00C7707A"/>
    <w:rsid w:val="00C842CD"/>
    <w:rsid w:val="00C84975"/>
    <w:rsid w:val="00C93EA6"/>
    <w:rsid w:val="00C93EA7"/>
    <w:rsid w:val="00CB28CF"/>
    <w:rsid w:val="00CB7296"/>
    <w:rsid w:val="00CC2988"/>
    <w:rsid w:val="00CC3D8D"/>
    <w:rsid w:val="00CD617D"/>
    <w:rsid w:val="00CE4DC0"/>
    <w:rsid w:val="00CE6E8E"/>
    <w:rsid w:val="00D21A21"/>
    <w:rsid w:val="00D464CA"/>
    <w:rsid w:val="00D6011E"/>
    <w:rsid w:val="00D70A31"/>
    <w:rsid w:val="00D828BB"/>
    <w:rsid w:val="00D836A2"/>
    <w:rsid w:val="00D93ECE"/>
    <w:rsid w:val="00DA68C7"/>
    <w:rsid w:val="00DB23CA"/>
    <w:rsid w:val="00DB5055"/>
    <w:rsid w:val="00DB56AF"/>
    <w:rsid w:val="00DC2ADE"/>
    <w:rsid w:val="00DC684E"/>
    <w:rsid w:val="00DC7100"/>
    <w:rsid w:val="00DD04DE"/>
    <w:rsid w:val="00DD160A"/>
    <w:rsid w:val="00DD4461"/>
    <w:rsid w:val="00DE14F6"/>
    <w:rsid w:val="00DE1E93"/>
    <w:rsid w:val="00DF13A3"/>
    <w:rsid w:val="00DF2191"/>
    <w:rsid w:val="00DF244F"/>
    <w:rsid w:val="00DF2CC3"/>
    <w:rsid w:val="00E010DA"/>
    <w:rsid w:val="00E02838"/>
    <w:rsid w:val="00E076F0"/>
    <w:rsid w:val="00E0791A"/>
    <w:rsid w:val="00E13B94"/>
    <w:rsid w:val="00E23BB3"/>
    <w:rsid w:val="00E261C2"/>
    <w:rsid w:val="00E2627F"/>
    <w:rsid w:val="00E34280"/>
    <w:rsid w:val="00E54169"/>
    <w:rsid w:val="00E5516F"/>
    <w:rsid w:val="00E60C19"/>
    <w:rsid w:val="00E614A4"/>
    <w:rsid w:val="00E62515"/>
    <w:rsid w:val="00E70B26"/>
    <w:rsid w:val="00E71263"/>
    <w:rsid w:val="00E72E0F"/>
    <w:rsid w:val="00E80C1E"/>
    <w:rsid w:val="00E864DF"/>
    <w:rsid w:val="00E9478F"/>
    <w:rsid w:val="00EA33E7"/>
    <w:rsid w:val="00EA4DCB"/>
    <w:rsid w:val="00EB67C2"/>
    <w:rsid w:val="00EC2AE0"/>
    <w:rsid w:val="00EC370B"/>
    <w:rsid w:val="00EE6C1A"/>
    <w:rsid w:val="00EE73D5"/>
    <w:rsid w:val="00F0227F"/>
    <w:rsid w:val="00F03A83"/>
    <w:rsid w:val="00F059A6"/>
    <w:rsid w:val="00F0654C"/>
    <w:rsid w:val="00F133C0"/>
    <w:rsid w:val="00F21A41"/>
    <w:rsid w:val="00F246F0"/>
    <w:rsid w:val="00F302A9"/>
    <w:rsid w:val="00F33CB1"/>
    <w:rsid w:val="00F42562"/>
    <w:rsid w:val="00F4745F"/>
    <w:rsid w:val="00F52C64"/>
    <w:rsid w:val="00F62688"/>
    <w:rsid w:val="00F636EE"/>
    <w:rsid w:val="00F651C9"/>
    <w:rsid w:val="00F72919"/>
    <w:rsid w:val="00F92603"/>
    <w:rsid w:val="00F95CD7"/>
    <w:rsid w:val="00FA0CFD"/>
    <w:rsid w:val="00FA15F0"/>
    <w:rsid w:val="00FA2F63"/>
    <w:rsid w:val="00FA714A"/>
    <w:rsid w:val="00FC580F"/>
    <w:rsid w:val="00FC7673"/>
    <w:rsid w:val="00FD1074"/>
    <w:rsid w:val="00FD63C1"/>
    <w:rsid w:val="00FD744F"/>
    <w:rsid w:val="00FE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365DE6"/>
  <w15:docId w15:val="{32AB16CF-2A6B-444E-88BD-5292F441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CA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74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974EC"/>
    <w:pPr>
      <w:keepNext/>
      <w:numPr>
        <w:ilvl w:val="1"/>
        <w:numId w:val="1"/>
      </w:numPr>
      <w:suppressAutoHyphens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6974EC"/>
    <w:pPr>
      <w:keepNext/>
      <w:spacing w:before="240" w:after="60"/>
      <w:jc w:val="left"/>
      <w:outlineLvl w:val="2"/>
    </w:pPr>
    <w:rPr>
      <w:rFonts w:ascii="Arial" w:eastAsia="SimSun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qFormat/>
    <w:rsid w:val="006974EC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74EC"/>
    <w:pPr>
      <w:keepNext/>
      <w:keepLines/>
      <w:spacing w:before="200" w:line="276" w:lineRule="auto"/>
      <w:jc w:val="left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74EC"/>
    <w:pPr>
      <w:spacing w:before="240" w:after="60" w:line="276" w:lineRule="auto"/>
      <w:jc w:val="left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34E04"/>
    <w:pPr>
      <w:ind w:left="720"/>
      <w:contextualSpacing/>
    </w:pPr>
  </w:style>
  <w:style w:type="character" w:customStyle="1" w:styleId="highlighthighlightactive">
    <w:name w:val="highlight highlight_active"/>
    <w:basedOn w:val="a0"/>
    <w:rsid w:val="00A34E04"/>
  </w:style>
  <w:style w:type="paragraph" w:styleId="a4">
    <w:name w:val="Normal (Web)"/>
    <w:basedOn w:val="a"/>
    <w:uiPriority w:val="99"/>
    <w:rsid w:val="00A34E04"/>
    <w:pPr>
      <w:spacing w:before="100" w:beforeAutospacing="1" w:after="100" w:afterAutospacing="1"/>
      <w:jc w:val="left"/>
    </w:pPr>
  </w:style>
  <w:style w:type="paragraph" w:styleId="a5">
    <w:name w:val="No Spacing"/>
    <w:link w:val="a6"/>
    <w:uiPriority w:val="1"/>
    <w:qFormat/>
    <w:rsid w:val="00A34E04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c3">
    <w:name w:val="c3"/>
    <w:rsid w:val="00A34E04"/>
  </w:style>
  <w:style w:type="table" w:styleId="a7">
    <w:name w:val="Table Grid"/>
    <w:basedOn w:val="a1"/>
    <w:rsid w:val="00A34E0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A34E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18">
    <w:name w:val="c18"/>
    <w:basedOn w:val="a"/>
    <w:rsid w:val="00A34E04"/>
    <w:pPr>
      <w:spacing w:before="100" w:beforeAutospacing="1" w:after="100" w:afterAutospacing="1"/>
      <w:jc w:val="left"/>
    </w:pPr>
  </w:style>
  <w:style w:type="table" w:customStyle="1" w:styleId="21">
    <w:name w:val="Сетка таблицы2"/>
    <w:basedOn w:val="a1"/>
    <w:next w:val="a7"/>
    <w:uiPriority w:val="59"/>
    <w:rsid w:val="00A34E0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Без интервала Знак"/>
    <w:link w:val="a5"/>
    <w:uiPriority w:val="1"/>
    <w:rsid w:val="00A34E04"/>
    <w:rPr>
      <w:rFonts w:ascii="Calibri" w:eastAsia="Arial" w:hAnsi="Calibri" w:cs="Times New Roman"/>
      <w:lang w:eastAsia="ar-SA"/>
    </w:rPr>
  </w:style>
  <w:style w:type="character" w:styleId="a8">
    <w:name w:val="Hyperlink"/>
    <w:basedOn w:val="a0"/>
    <w:uiPriority w:val="99"/>
    <w:unhideWhenUsed/>
    <w:rsid w:val="00A34E0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974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974E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6974EC"/>
    <w:rPr>
      <w:rFonts w:ascii="Arial" w:eastAsia="SimSu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6974E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974EC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6974EC"/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6974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974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9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6974EC"/>
    <w:pPr>
      <w:suppressAutoHyphens/>
      <w:spacing w:after="120"/>
      <w:jc w:val="left"/>
    </w:pPr>
    <w:rPr>
      <w:rFonts w:eastAsia="MS Mincho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6974EC"/>
    <w:rPr>
      <w:rFonts w:ascii="Times New Roman" w:eastAsia="MS Mincho" w:hAnsi="Times New Roman" w:cs="Times New Roman"/>
      <w:sz w:val="24"/>
      <w:szCs w:val="24"/>
      <w:lang w:eastAsia="ar-SA"/>
    </w:rPr>
  </w:style>
  <w:style w:type="paragraph" w:customStyle="1" w:styleId="c5">
    <w:name w:val="c5"/>
    <w:basedOn w:val="a"/>
    <w:rsid w:val="006974EC"/>
    <w:pPr>
      <w:spacing w:before="100" w:beforeAutospacing="1" w:after="100" w:afterAutospacing="1"/>
      <w:jc w:val="left"/>
    </w:pPr>
  </w:style>
  <w:style w:type="character" w:customStyle="1" w:styleId="c0">
    <w:name w:val="c0"/>
    <w:rsid w:val="006974EC"/>
  </w:style>
  <w:style w:type="paragraph" w:customStyle="1" w:styleId="c1">
    <w:name w:val="c1"/>
    <w:basedOn w:val="a"/>
    <w:rsid w:val="006974EC"/>
    <w:pPr>
      <w:spacing w:before="100" w:beforeAutospacing="1" w:after="100" w:afterAutospacing="1"/>
      <w:jc w:val="left"/>
    </w:pPr>
  </w:style>
  <w:style w:type="character" w:customStyle="1" w:styleId="c16">
    <w:name w:val="c16"/>
    <w:rsid w:val="006974EC"/>
  </w:style>
  <w:style w:type="character" w:styleId="af">
    <w:name w:val="FollowedHyperlink"/>
    <w:basedOn w:val="a0"/>
    <w:uiPriority w:val="99"/>
    <w:semiHidden/>
    <w:unhideWhenUsed/>
    <w:rsid w:val="006974EC"/>
    <w:rPr>
      <w:color w:val="800080"/>
      <w:u w:val="single"/>
    </w:rPr>
  </w:style>
  <w:style w:type="paragraph" w:customStyle="1" w:styleId="xl67">
    <w:name w:val="xl67"/>
    <w:basedOn w:val="a"/>
    <w:rsid w:val="006974E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6974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</w:style>
  <w:style w:type="paragraph" w:customStyle="1" w:styleId="xl69">
    <w:name w:val="xl69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</w:style>
  <w:style w:type="paragraph" w:customStyle="1" w:styleId="xl70">
    <w:name w:val="xl70"/>
    <w:basedOn w:val="a"/>
    <w:rsid w:val="006974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71">
    <w:name w:val="xl71"/>
    <w:basedOn w:val="a"/>
    <w:rsid w:val="006974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72">
    <w:name w:val="xl72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</w:style>
  <w:style w:type="paragraph" w:customStyle="1" w:styleId="xl73">
    <w:name w:val="xl73"/>
    <w:basedOn w:val="a"/>
    <w:rsid w:val="006974E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4">
    <w:name w:val="xl74"/>
    <w:basedOn w:val="a"/>
    <w:rsid w:val="006974E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5">
    <w:name w:val="xl75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right"/>
      <w:textAlignment w:val="center"/>
    </w:pPr>
  </w:style>
  <w:style w:type="paragraph" w:customStyle="1" w:styleId="xl76">
    <w:name w:val="xl76"/>
    <w:basedOn w:val="a"/>
    <w:rsid w:val="006974E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6974E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9">
    <w:name w:val="xl79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/>
      <w:jc w:val="right"/>
      <w:textAlignment w:val="center"/>
    </w:pPr>
  </w:style>
  <w:style w:type="paragraph" w:customStyle="1" w:styleId="xl80">
    <w:name w:val="xl80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81">
    <w:name w:val="xl81"/>
    <w:basedOn w:val="a"/>
    <w:rsid w:val="006974E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3">
    <w:name w:val="xl83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left"/>
    </w:pPr>
  </w:style>
  <w:style w:type="paragraph" w:customStyle="1" w:styleId="xl84">
    <w:name w:val="xl84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left"/>
    </w:pPr>
  </w:style>
  <w:style w:type="paragraph" w:customStyle="1" w:styleId="xl85">
    <w:name w:val="xl85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left"/>
    </w:pPr>
  </w:style>
  <w:style w:type="paragraph" w:customStyle="1" w:styleId="xl86">
    <w:name w:val="xl86"/>
    <w:basedOn w:val="a"/>
    <w:rsid w:val="006974E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left"/>
    </w:pPr>
  </w:style>
  <w:style w:type="paragraph" w:customStyle="1" w:styleId="xl87">
    <w:name w:val="xl87"/>
    <w:basedOn w:val="a"/>
    <w:rsid w:val="006974E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left"/>
    </w:pPr>
  </w:style>
  <w:style w:type="paragraph" w:customStyle="1" w:styleId="xl88">
    <w:name w:val="xl88"/>
    <w:basedOn w:val="a"/>
    <w:rsid w:val="006974E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left"/>
    </w:pPr>
  </w:style>
  <w:style w:type="paragraph" w:customStyle="1" w:styleId="xl89">
    <w:name w:val="xl89"/>
    <w:basedOn w:val="a"/>
    <w:rsid w:val="006974E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0">
    <w:name w:val="xl90"/>
    <w:basedOn w:val="a"/>
    <w:rsid w:val="006974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left"/>
    </w:pPr>
  </w:style>
  <w:style w:type="paragraph" w:customStyle="1" w:styleId="xl91">
    <w:name w:val="xl91"/>
    <w:basedOn w:val="a"/>
    <w:rsid w:val="006974E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right"/>
      <w:textAlignment w:val="center"/>
    </w:pPr>
  </w:style>
  <w:style w:type="paragraph" w:customStyle="1" w:styleId="xl92">
    <w:name w:val="xl92"/>
    <w:basedOn w:val="a"/>
    <w:rsid w:val="006974E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right"/>
      <w:textAlignment w:val="center"/>
    </w:pPr>
  </w:style>
  <w:style w:type="paragraph" w:customStyle="1" w:styleId="xl93">
    <w:name w:val="xl93"/>
    <w:basedOn w:val="a"/>
    <w:rsid w:val="006974E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94">
    <w:name w:val="xl94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left"/>
      <w:textAlignment w:val="center"/>
    </w:pPr>
  </w:style>
  <w:style w:type="paragraph" w:customStyle="1" w:styleId="xl95">
    <w:name w:val="xl95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left"/>
      <w:textAlignment w:val="center"/>
    </w:pPr>
  </w:style>
  <w:style w:type="paragraph" w:customStyle="1" w:styleId="xl96">
    <w:name w:val="xl96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left"/>
      <w:textAlignment w:val="center"/>
    </w:pPr>
  </w:style>
  <w:style w:type="paragraph" w:customStyle="1" w:styleId="xl97">
    <w:name w:val="xl97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right"/>
      <w:textAlignment w:val="center"/>
    </w:pPr>
  </w:style>
  <w:style w:type="paragraph" w:customStyle="1" w:styleId="xl98">
    <w:name w:val="xl98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right"/>
      <w:textAlignment w:val="center"/>
    </w:pPr>
  </w:style>
  <w:style w:type="paragraph" w:customStyle="1" w:styleId="xl99">
    <w:name w:val="xl99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100">
    <w:name w:val="xl100"/>
    <w:basedOn w:val="a"/>
    <w:rsid w:val="006974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1">
    <w:name w:val="xl101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left"/>
      <w:textAlignment w:val="center"/>
    </w:pPr>
  </w:style>
  <w:style w:type="paragraph" w:customStyle="1" w:styleId="xl105">
    <w:name w:val="xl105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</w:style>
  <w:style w:type="paragraph" w:customStyle="1" w:styleId="xl106">
    <w:name w:val="xl106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left"/>
    </w:pPr>
  </w:style>
  <w:style w:type="paragraph" w:customStyle="1" w:styleId="xl107">
    <w:name w:val="xl107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9">
    <w:name w:val="xl109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6974E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6974E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6974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6974E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6974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6974E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6974E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20"/>
      <w:szCs w:val="20"/>
    </w:rPr>
  </w:style>
  <w:style w:type="paragraph" w:customStyle="1" w:styleId="xl123">
    <w:name w:val="xl123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20"/>
      <w:szCs w:val="20"/>
    </w:rPr>
  </w:style>
  <w:style w:type="paragraph" w:customStyle="1" w:styleId="xl124">
    <w:name w:val="xl124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20"/>
      <w:szCs w:val="20"/>
    </w:rPr>
  </w:style>
  <w:style w:type="paragraph" w:customStyle="1" w:styleId="xl125">
    <w:name w:val="xl125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20"/>
      <w:szCs w:val="20"/>
    </w:rPr>
  </w:style>
  <w:style w:type="paragraph" w:customStyle="1" w:styleId="xl126">
    <w:name w:val="xl126"/>
    <w:basedOn w:val="a"/>
    <w:rsid w:val="006974E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20"/>
      <w:szCs w:val="20"/>
    </w:rPr>
  </w:style>
  <w:style w:type="paragraph" w:customStyle="1" w:styleId="xl127">
    <w:name w:val="xl127"/>
    <w:basedOn w:val="a"/>
    <w:rsid w:val="006974E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20"/>
      <w:szCs w:val="20"/>
    </w:rPr>
  </w:style>
  <w:style w:type="paragraph" w:customStyle="1" w:styleId="xl128">
    <w:name w:val="xl128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20"/>
      <w:szCs w:val="20"/>
    </w:rPr>
  </w:style>
  <w:style w:type="paragraph" w:customStyle="1" w:styleId="xl130">
    <w:name w:val="xl130"/>
    <w:basedOn w:val="a"/>
    <w:rsid w:val="006974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31">
    <w:name w:val="xl131"/>
    <w:basedOn w:val="a"/>
    <w:rsid w:val="006974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20"/>
      <w:szCs w:val="20"/>
    </w:rPr>
  </w:style>
  <w:style w:type="paragraph" w:customStyle="1" w:styleId="xl132">
    <w:name w:val="xl132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6974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color w:val="000000"/>
      <w:sz w:val="20"/>
      <w:szCs w:val="20"/>
    </w:rPr>
  </w:style>
  <w:style w:type="paragraph" w:customStyle="1" w:styleId="xl135">
    <w:name w:val="xl135"/>
    <w:basedOn w:val="a"/>
    <w:rsid w:val="006974E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6974EC"/>
    <w:pPr>
      <w:pBdr>
        <w:top w:val="single" w:sz="8" w:space="0" w:color="auto"/>
        <w:left w:val="single" w:sz="4" w:space="0" w:color="auto"/>
      </w:pBdr>
      <w:shd w:val="clear" w:color="000000" w:fill="F2DCDB"/>
      <w:spacing w:before="100" w:beforeAutospacing="1" w:after="100" w:afterAutospacing="1"/>
      <w:jc w:val="left"/>
    </w:pPr>
  </w:style>
  <w:style w:type="paragraph" w:customStyle="1" w:styleId="xl139">
    <w:name w:val="xl139"/>
    <w:basedOn w:val="a"/>
    <w:rsid w:val="006974EC"/>
    <w:pPr>
      <w:pBdr>
        <w:left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6974EC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6974EC"/>
    <w:pPr>
      <w:pBdr>
        <w:left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6974EC"/>
    <w:pPr>
      <w:pBdr>
        <w:left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43">
    <w:name w:val="xl143"/>
    <w:basedOn w:val="a"/>
    <w:rsid w:val="006974EC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6974EC"/>
    <w:pPr>
      <w:pBdr>
        <w:left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45">
    <w:name w:val="xl145"/>
    <w:basedOn w:val="a"/>
    <w:rsid w:val="006974EC"/>
    <w:pPr>
      <w:pBdr>
        <w:left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left"/>
      <w:textAlignment w:val="center"/>
    </w:pPr>
    <w:rPr>
      <w:color w:val="000000"/>
      <w:sz w:val="20"/>
      <w:szCs w:val="20"/>
    </w:rPr>
  </w:style>
  <w:style w:type="paragraph" w:customStyle="1" w:styleId="xl146">
    <w:name w:val="xl146"/>
    <w:basedOn w:val="a"/>
    <w:rsid w:val="006974EC"/>
    <w:pPr>
      <w:pBdr>
        <w:left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/>
      <w:jc w:val="left"/>
      <w:textAlignment w:val="center"/>
    </w:pPr>
    <w:rPr>
      <w:color w:val="000000"/>
      <w:sz w:val="20"/>
      <w:szCs w:val="20"/>
    </w:rPr>
  </w:style>
  <w:style w:type="paragraph" w:customStyle="1" w:styleId="xl147">
    <w:name w:val="xl147"/>
    <w:basedOn w:val="a"/>
    <w:rsid w:val="006974EC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48">
    <w:name w:val="xl148"/>
    <w:basedOn w:val="a"/>
    <w:rsid w:val="006974EC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left"/>
      <w:textAlignment w:val="center"/>
    </w:pPr>
    <w:rPr>
      <w:color w:val="000000"/>
      <w:sz w:val="20"/>
      <w:szCs w:val="20"/>
    </w:rPr>
  </w:style>
  <w:style w:type="paragraph" w:customStyle="1" w:styleId="xl149">
    <w:name w:val="xl149"/>
    <w:basedOn w:val="a"/>
    <w:rsid w:val="006974E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50">
    <w:name w:val="xl150"/>
    <w:basedOn w:val="a"/>
    <w:rsid w:val="006974E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51">
    <w:name w:val="xl151"/>
    <w:basedOn w:val="a"/>
    <w:rsid w:val="006974E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left"/>
      <w:textAlignment w:val="center"/>
    </w:pPr>
    <w:rPr>
      <w:color w:val="000000"/>
      <w:sz w:val="20"/>
      <w:szCs w:val="20"/>
    </w:rPr>
  </w:style>
  <w:style w:type="paragraph" w:customStyle="1" w:styleId="xl152">
    <w:name w:val="xl152"/>
    <w:basedOn w:val="a"/>
    <w:rsid w:val="006974E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DCDB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153">
    <w:name w:val="xl153"/>
    <w:basedOn w:val="a"/>
    <w:rsid w:val="006974E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"/>
    <w:rsid w:val="006974EC"/>
    <w:pPr>
      <w:pBdr>
        <w:top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6974EC"/>
    <w:pPr>
      <w:pBdr>
        <w:top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6974E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6974EC"/>
    <w:pPr>
      <w:pBdr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6974E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6974EC"/>
    <w:pPr>
      <w:pBdr>
        <w:top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6974EC"/>
    <w:pPr>
      <w:pBdr>
        <w:top w:val="single" w:sz="8" w:space="0" w:color="auto"/>
        <w:right w:val="single" w:sz="8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6974E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6974EC"/>
    <w:pPr>
      <w:pBdr>
        <w:bottom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a"/>
    <w:rsid w:val="006974EC"/>
    <w:pPr>
      <w:pBdr>
        <w:bottom w:val="single" w:sz="8" w:space="0" w:color="auto"/>
        <w:right w:val="single" w:sz="8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6974EC"/>
    <w:pPr>
      <w:pBdr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6974E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left"/>
    </w:pPr>
  </w:style>
  <w:style w:type="paragraph" w:customStyle="1" w:styleId="xl172">
    <w:name w:val="xl172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left"/>
    </w:pPr>
  </w:style>
  <w:style w:type="paragraph" w:customStyle="1" w:styleId="xl173">
    <w:name w:val="xl173"/>
    <w:basedOn w:val="a"/>
    <w:rsid w:val="006974E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6974EC"/>
    <w:pPr>
      <w:pBdr>
        <w:top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6974E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6974EC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6974E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left"/>
    </w:pPr>
  </w:style>
  <w:style w:type="paragraph" w:customStyle="1" w:styleId="xl180">
    <w:name w:val="xl180"/>
    <w:basedOn w:val="a"/>
    <w:rsid w:val="006974E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left"/>
    </w:pPr>
  </w:style>
  <w:style w:type="paragraph" w:customStyle="1" w:styleId="xl181">
    <w:name w:val="xl181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left"/>
    </w:pPr>
  </w:style>
  <w:style w:type="paragraph" w:customStyle="1" w:styleId="xl182">
    <w:name w:val="xl182"/>
    <w:basedOn w:val="a"/>
    <w:rsid w:val="006974E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6974EC"/>
    <w:pPr>
      <w:pBdr>
        <w:top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6974EC"/>
    <w:pPr>
      <w:pBdr>
        <w:top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6974E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6974EC"/>
    <w:pPr>
      <w:pBdr>
        <w:bottom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6974EC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6974E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a"/>
    <w:rsid w:val="006974EC"/>
    <w:pPr>
      <w:pBdr>
        <w:top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6974EC"/>
    <w:pPr>
      <w:pBdr>
        <w:top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94">
    <w:name w:val="xl194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95">
    <w:name w:val="xl195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96">
    <w:name w:val="xl196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97">
    <w:name w:val="xl197"/>
    <w:basedOn w:val="a"/>
    <w:rsid w:val="006974E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a"/>
    <w:rsid w:val="006974EC"/>
    <w:pPr>
      <w:pBdr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6974EC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6974E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201">
    <w:name w:val="xl201"/>
    <w:basedOn w:val="a"/>
    <w:rsid w:val="006974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202">
    <w:name w:val="xl202"/>
    <w:basedOn w:val="a"/>
    <w:rsid w:val="006974EC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203">
    <w:name w:val="xl203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sz w:val="20"/>
      <w:szCs w:val="20"/>
    </w:rPr>
  </w:style>
  <w:style w:type="paragraph" w:customStyle="1" w:styleId="xl204">
    <w:name w:val="xl204"/>
    <w:basedOn w:val="a"/>
    <w:rsid w:val="006974E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6974EC"/>
    <w:pPr>
      <w:spacing w:before="100" w:beforeAutospacing="1" w:after="100" w:afterAutospacing="1"/>
      <w:jc w:val="left"/>
    </w:pPr>
    <w:rPr>
      <w:b/>
      <w:bCs/>
    </w:rPr>
  </w:style>
  <w:style w:type="paragraph" w:customStyle="1" w:styleId="xl206">
    <w:name w:val="xl206"/>
    <w:basedOn w:val="a"/>
    <w:rsid w:val="006974EC"/>
    <w:pPr>
      <w:spacing w:before="100" w:beforeAutospacing="1" w:after="100" w:afterAutospacing="1"/>
      <w:jc w:val="left"/>
    </w:pPr>
    <w:rPr>
      <w:b/>
      <w:bCs/>
    </w:rPr>
  </w:style>
  <w:style w:type="paragraph" w:customStyle="1" w:styleId="xl207">
    <w:name w:val="xl207"/>
    <w:basedOn w:val="a"/>
    <w:rsid w:val="006974EC"/>
    <w:pPr>
      <w:pBdr>
        <w:right w:val="single" w:sz="4" w:space="0" w:color="auto"/>
      </w:pBdr>
      <w:spacing w:before="100" w:beforeAutospacing="1" w:after="100" w:afterAutospacing="1"/>
      <w:jc w:val="left"/>
    </w:pPr>
    <w:rPr>
      <w:b/>
      <w:bCs/>
    </w:rPr>
  </w:style>
  <w:style w:type="paragraph" w:customStyle="1" w:styleId="xl208">
    <w:name w:val="xl208"/>
    <w:basedOn w:val="a"/>
    <w:rsid w:val="006974EC"/>
    <w:pPr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209">
    <w:name w:val="xl209"/>
    <w:basedOn w:val="a"/>
    <w:rsid w:val="006974EC"/>
    <w:pPr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210">
    <w:name w:val="xl210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</w:style>
  <w:style w:type="paragraph" w:customStyle="1" w:styleId="xl211">
    <w:name w:val="xl211"/>
    <w:basedOn w:val="a"/>
    <w:rsid w:val="006974EC"/>
    <w:pPr>
      <w:pBdr>
        <w:top w:val="single" w:sz="4" w:space="0" w:color="auto"/>
        <w:left w:val="single" w:sz="4" w:space="0" w:color="auto"/>
      </w:pBdr>
      <w:shd w:val="clear" w:color="000000" w:fill="E6B8B7"/>
      <w:spacing w:before="100" w:beforeAutospacing="1" w:after="100" w:afterAutospacing="1"/>
      <w:jc w:val="left"/>
    </w:pPr>
  </w:style>
  <w:style w:type="paragraph" w:customStyle="1" w:styleId="xl212">
    <w:name w:val="xl212"/>
    <w:basedOn w:val="a"/>
    <w:rsid w:val="006974E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6974E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4">
    <w:name w:val="xl214"/>
    <w:basedOn w:val="a"/>
    <w:rsid w:val="006974E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5">
    <w:name w:val="xl215"/>
    <w:basedOn w:val="a"/>
    <w:rsid w:val="006974E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6">
    <w:name w:val="xl216"/>
    <w:basedOn w:val="a"/>
    <w:rsid w:val="006974EC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6974E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rsid w:val="006974E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9">
    <w:name w:val="xl219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0">
    <w:name w:val="xl220"/>
    <w:basedOn w:val="a"/>
    <w:rsid w:val="006974E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6974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2">
    <w:name w:val="xl222"/>
    <w:basedOn w:val="a"/>
    <w:rsid w:val="006974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3">
    <w:name w:val="xl223"/>
    <w:basedOn w:val="a"/>
    <w:rsid w:val="006974E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4">
    <w:name w:val="xl224"/>
    <w:basedOn w:val="a"/>
    <w:rsid w:val="006974EC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5">
    <w:name w:val="xl225"/>
    <w:basedOn w:val="a"/>
    <w:rsid w:val="006974EC"/>
    <w:pPr>
      <w:spacing w:before="100" w:beforeAutospacing="1" w:after="100" w:afterAutospacing="1"/>
      <w:jc w:val="center"/>
    </w:pPr>
  </w:style>
  <w:style w:type="paragraph" w:customStyle="1" w:styleId="xl226">
    <w:name w:val="xl226"/>
    <w:basedOn w:val="a"/>
    <w:rsid w:val="006974E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27">
    <w:name w:val="xl227"/>
    <w:basedOn w:val="a"/>
    <w:rsid w:val="006974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28">
    <w:name w:val="xl228"/>
    <w:basedOn w:val="a"/>
    <w:rsid w:val="006974E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29">
    <w:name w:val="xl229"/>
    <w:basedOn w:val="a"/>
    <w:rsid w:val="006974E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</w:pPr>
    <w:rPr>
      <w:b/>
      <w:bCs/>
    </w:rPr>
  </w:style>
  <w:style w:type="paragraph" w:customStyle="1" w:styleId="xl230">
    <w:name w:val="xl230"/>
    <w:basedOn w:val="a"/>
    <w:rsid w:val="006974EC"/>
    <w:pPr>
      <w:pBdr>
        <w:left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</w:pPr>
    <w:rPr>
      <w:b/>
      <w:bCs/>
    </w:rPr>
  </w:style>
  <w:style w:type="paragraph" w:customStyle="1" w:styleId="xl231">
    <w:name w:val="xl231"/>
    <w:basedOn w:val="a"/>
    <w:rsid w:val="006974E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</w:pPr>
    <w:rPr>
      <w:b/>
      <w:bCs/>
    </w:rPr>
  </w:style>
  <w:style w:type="paragraph" w:customStyle="1" w:styleId="xl232">
    <w:name w:val="xl232"/>
    <w:basedOn w:val="a"/>
    <w:rsid w:val="006974E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</w:pPr>
    <w:rPr>
      <w:b/>
      <w:bCs/>
    </w:rPr>
  </w:style>
  <w:style w:type="paragraph" w:customStyle="1" w:styleId="xl233">
    <w:name w:val="xl233"/>
    <w:basedOn w:val="a"/>
    <w:rsid w:val="006974EC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</w:pPr>
    <w:rPr>
      <w:b/>
      <w:bCs/>
    </w:rPr>
  </w:style>
  <w:style w:type="paragraph" w:customStyle="1" w:styleId="xl234">
    <w:name w:val="xl234"/>
    <w:basedOn w:val="a"/>
    <w:rsid w:val="006974E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</w:pPr>
    <w:rPr>
      <w:b/>
      <w:bCs/>
    </w:rPr>
  </w:style>
  <w:style w:type="paragraph" w:customStyle="1" w:styleId="xl235">
    <w:name w:val="xl235"/>
    <w:basedOn w:val="a"/>
    <w:rsid w:val="006974E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</w:rPr>
  </w:style>
  <w:style w:type="paragraph" w:customStyle="1" w:styleId="xl236">
    <w:name w:val="xl236"/>
    <w:basedOn w:val="a"/>
    <w:rsid w:val="006974EC"/>
    <w:pPr>
      <w:pBdr>
        <w:left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</w:rPr>
  </w:style>
  <w:style w:type="paragraph" w:customStyle="1" w:styleId="xl237">
    <w:name w:val="xl237"/>
    <w:basedOn w:val="a"/>
    <w:rsid w:val="006974E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</w:rPr>
  </w:style>
  <w:style w:type="paragraph" w:customStyle="1" w:styleId="xl238">
    <w:name w:val="xl238"/>
    <w:basedOn w:val="a"/>
    <w:rsid w:val="006974E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9">
    <w:name w:val="xl239"/>
    <w:basedOn w:val="a"/>
    <w:rsid w:val="006974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40">
    <w:name w:val="xl240"/>
    <w:basedOn w:val="a"/>
    <w:rsid w:val="006974E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41">
    <w:name w:val="xl241"/>
    <w:basedOn w:val="a"/>
    <w:rsid w:val="006974E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42">
    <w:name w:val="xl242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43">
    <w:name w:val="xl243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44">
    <w:name w:val="xl244"/>
    <w:basedOn w:val="a"/>
    <w:rsid w:val="006974E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45">
    <w:name w:val="xl245"/>
    <w:basedOn w:val="a"/>
    <w:rsid w:val="006974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46">
    <w:name w:val="xl246"/>
    <w:basedOn w:val="a"/>
    <w:rsid w:val="006974E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47">
    <w:name w:val="xl247"/>
    <w:basedOn w:val="a"/>
    <w:rsid w:val="006974EC"/>
    <w:pPr>
      <w:pBdr>
        <w:left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</w:rPr>
  </w:style>
  <w:style w:type="paragraph" w:customStyle="1" w:styleId="xl248">
    <w:name w:val="xl248"/>
    <w:basedOn w:val="a"/>
    <w:rsid w:val="006974E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</w:rPr>
  </w:style>
  <w:style w:type="paragraph" w:customStyle="1" w:styleId="xl249">
    <w:name w:val="xl249"/>
    <w:basedOn w:val="a"/>
    <w:rsid w:val="006974E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50">
    <w:name w:val="xl250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51">
    <w:name w:val="xl251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52">
    <w:name w:val="xl252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53">
    <w:name w:val="xl253"/>
    <w:basedOn w:val="a"/>
    <w:rsid w:val="006974E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54">
    <w:name w:val="xl254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5">
    <w:name w:val="xl255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6">
    <w:name w:val="xl256"/>
    <w:basedOn w:val="a"/>
    <w:rsid w:val="006974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7">
    <w:name w:val="xl257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8">
    <w:name w:val="xl258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9">
    <w:name w:val="xl259"/>
    <w:basedOn w:val="a"/>
    <w:rsid w:val="006974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0">
    <w:name w:val="xl260"/>
    <w:basedOn w:val="a"/>
    <w:rsid w:val="006974EC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"/>
    <w:rsid w:val="006974EC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"/>
    <w:rsid w:val="006974E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"/>
    <w:rsid w:val="006974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64">
    <w:name w:val="xl264"/>
    <w:basedOn w:val="a"/>
    <w:rsid w:val="006974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65">
    <w:name w:val="xl265"/>
    <w:basedOn w:val="a"/>
    <w:rsid w:val="006974E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66">
    <w:name w:val="xl266"/>
    <w:basedOn w:val="a"/>
    <w:rsid w:val="006974E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67">
    <w:name w:val="xl267"/>
    <w:basedOn w:val="a"/>
    <w:rsid w:val="006974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68">
    <w:name w:val="xl268"/>
    <w:basedOn w:val="a"/>
    <w:rsid w:val="006974E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69">
    <w:name w:val="xl269"/>
    <w:basedOn w:val="a"/>
    <w:rsid w:val="006974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70">
    <w:name w:val="xl270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71">
    <w:name w:val="xl271"/>
    <w:basedOn w:val="a"/>
    <w:rsid w:val="006974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72">
    <w:name w:val="xl272"/>
    <w:basedOn w:val="a"/>
    <w:rsid w:val="006974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73">
    <w:name w:val="xl273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74">
    <w:name w:val="xl274"/>
    <w:basedOn w:val="a"/>
    <w:rsid w:val="006974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75">
    <w:name w:val="xl275"/>
    <w:basedOn w:val="a"/>
    <w:rsid w:val="006974E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76">
    <w:name w:val="xl276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77">
    <w:name w:val="xl277"/>
    <w:basedOn w:val="a"/>
    <w:rsid w:val="006974E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78">
    <w:name w:val="xl278"/>
    <w:basedOn w:val="a"/>
    <w:rsid w:val="006974E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79">
    <w:name w:val="xl279"/>
    <w:basedOn w:val="a"/>
    <w:rsid w:val="006974E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80">
    <w:name w:val="xl280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81">
    <w:name w:val="xl281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82">
    <w:name w:val="xl282"/>
    <w:basedOn w:val="a"/>
    <w:rsid w:val="006974E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3">
    <w:name w:val="xl283"/>
    <w:basedOn w:val="a"/>
    <w:rsid w:val="006974E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4">
    <w:name w:val="xl284"/>
    <w:basedOn w:val="a"/>
    <w:rsid w:val="006974E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5">
    <w:name w:val="xl285"/>
    <w:basedOn w:val="a"/>
    <w:rsid w:val="006974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6974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7">
    <w:name w:val="xl287"/>
    <w:basedOn w:val="a"/>
    <w:rsid w:val="006974EC"/>
    <w:pPr>
      <w:pBdr>
        <w:left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/>
      <w:jc w:val="center"/>
    </w:pPr>
  </w:style>
  <w:style w:type="paragraph" w:customStyle="1" w:styleId="xl288">
    <w:name w:val="xl288"/>
    <w:basedOn w:val="a"/>
    <w:rsid w:val="006974EC"/>
    <w:pPr>
      <w:pBdr>
        <w:bottom w:val="single" w:sz="4" w:space="0" w:color="auto"/>
      </w:pBdr>
      <w:shd w:val="clear" w:color="000000" w:fill="C4D79B"/>
      <w:spacing w:before="100" w:beforeAutospacing="1" w:after="100" w:afterAutospacing="1"/>
      <w:jc w:val="center"/>
    </w:pPr>
  </w:style>
  <w:style w:type="paragraph" w:customStyle="1" w:styleId="xl289">
    <w:name w:val="xl289"/>
    <w:basedOn w:val="a"/>
    <w:rsid w:val="006974EC"/>
    <w:pPr>
      <w:pBdr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</w:pPr>
  </w:style>
  <w:style w:type="paragraph" w:customStyle="1" w:styleId="xl290">
    <w:name w:val="xl290"/>
    <w:basedOn w:val="a"/>
    <w:rsid w:val="006974E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</w:style>
  <w:style w:type="paragraph" w:customStyle="1" w:styleId="xl291">
    <w:name w:val="xl291"/>
    <w:basedOn w:val="a"/>
    <w:rsid w:val="006974E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</w:style>
  <w:style w:type="paragraph" w:customStyle="1" w:styleId="xl292">
    <w:name w:val="xl292"/>
    <w:basedOn w:val="a"/>
    <w:rsid w:val="006974E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</w:style>
  <w:style w:type="paragraph" w:customStyle="1" w:styleId="xl293">
    <w:name w:val="xl293"/>
    <w:basedOn w:val="a"/>
    <w:rsid w:val="006974E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</w:style>
  <w:style w:type="paragraph" w:customStyle="1" w:styleId="xl294">
    <w:name w:val="xl294"/>
    <w:basedOn w:val="a"/>
    <w:rsid w:val="006974E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95">
    <w:name w:val="xl295"/>
    <w:basedOn w:val="a"/>
    <w:rsid w:val="006974E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6">
    <w:name w:val="xl296"/>
    <w:basedOn w:val="a"/>
    <w:rsid w:val="006974E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7">
    <w:name w:val="xl297"/>
    <w:basedOn w:val="a"/>
    <w:rsid w:val="006974E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</w:style>
  <w:style w:type="paragraph" w:customStyle="1" w:styleId="xl298">
    <w:name w:val="xl298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/>
      <w:jc w:val="center"/>
    </w:pPr>
  </w:style>
  <w:style w:type="paragraph" w:customStyle="1" w:styleId="xl299">
    <w:name w:val="xl299"/>
    <w:basedOn w:val="a"/>
    <w:rsid w:val="006974EC"/>
    <w:pPr>
      <w:pBdr>
        <w:top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/>
      <w:jc w:val="center"/>
    </w:pPr>
  </w:style>
  <w:style w:type="paragraph" w:customStyle="1" w:styleId="xl300">
    <w:name w:val="xl300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</w:style>
  <w:style w:type="paragraph" w:customStyle="1" w:styleId="xl301">
    <w:name w:val="xl301"/>
    <w:basedOn w:val="a"/>
    <w:rsid w:val="006974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</w:style>
  <w:style w:type="character" w:customStyle="1" w:styleId="Jump2">
    <w:name w:val="Jump 2"/>
    <w:uiPriority w:val="99"/>
    <w:rsid w:val="006974EC"/>
    <w:rPr>
      <w:color w:val="008000"/>
      <w:sz w:val="20"/>
      <w:szCs w:val="20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6974E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974EC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974EC"/>
  </w:style>
  <w:style w:type="paragraph" w:customStyle="1" w:styleId="12">
    <w:name w:val="Без интервала1"/>
    <w:uiPriority w:val="1"/>
    <w:qFormat/>
    <w:rsid w:val="006974E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f2">
    <w:name w:val="Body Text Indent"/>
    <w:basedOn w:val="a"/>
    <w:link w:val="af3"/>
    <w:unhideWhenUsed/>
    <w:rsid w:val="006974EC"/>
    <w:pPr>
      <w:spacing w:after="120" w:line="276" w:lineRule="auto"/>
      <w:ind w:left="283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Основной текст с отступом Знак"/>
    <w:basedOn w:val="a0"/>
    <w:link w:val="af2"/>
    <w:rsid w:val="006974EC"/>
  </w:style>
  <w:style w:type="table" w:customStyle="1" w:styleId="13">
    <w:name w:val="Сетка таблицы1"/>
    <w:basedOn w:val="a1"/>
    <w:next w:val="a7"/>
    <w:rsid w:val="006974E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c">
    <w:name w:val="jc"/>
    <w:basedOn w:val="a"/>
    <w:rsid w:val="006974EC"/>
    <w:pPr>
      <w:spacing w:before="100" w:beforeAutospacing="1" w:after="100" w:afterAutospacing="1"/>
      <w:jc w:val="left"/>
    </w:pPr>
    <w:rPr>
      <w:rFonts w:ascii="Calibri" w:hAnsi="Calibri"/>
      <w:lang w:val="en-US" w:eastAsia="en-US" w:bidi="en-US"/>
    </w:rPr>
  </w:style>
  <w:style w:type="paragraph" w:customStyle="1" w:styleId="31">
    <w:name w:val="Заголовок 3+"/>
    <w:basedOn w:val="a"/>
    <w:rsid w:val="006974EC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22">
    <w:name w:val="Body Text 2"/>
    <w:basedOn w:val="a"/>
    <w:link w:val="23"/>
    <w:uiPriority w:val="99"/>
    <w:rsid w:val="006974EC"/>
    <w:pPr>
      <w:shd w:val="clear" w:color="auto" w:fill="FFFFFF"/>
    </w:pPr>
    <w:rPr>
      <w:color w:val="000000"/>
      <w:spacing w:val="9"/>
      <w:sz w:val="28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6974EC"/>
    <w:rPr>
      <w:rFonts w:ascii="Times New Roman" w:eastAsia="Times New Roman" w:hAnsi="Times New Roman" w:cs="Times New Roman"/>
      <w:color w:val="000000"/>
      <w:spacing w:val="9"/>
      <w:sz w:val="28"/>
      <w:shd w:val="clear" w:color="auto" w:fill="FFFFFF"/>
      <w:lang w:eastAsia="ru-RU"/>
    </w:rPr>
  </w:style>
  <w:style w:type="paragraph" w:customStyle="1" w:styleId="u-2-msonormal">
    <w:name w:val="u-2-msonormal"/>
    <w:basedOn w:val="a"/>
    <w:rsid w:val="006974EC"/>
    <w:pPr>
      <w:spacing w:before="100" w:beforeAutospacing="1" w:after="100" w:afterAutospacing="1"/>
      <w:jc w:val="left"/>
    </w:pPr>
  </w:style>
  <w:style w:type="character" w:customStyle="1" w:styleId="af4">
    <w:name w:val="Текст сноски Знак"/>
    <w:basedOn w:val="a0"/>
    <w:link w:val="af5"/>
    <w:semiHidden/>
    <w:rsid w:val="006974EC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footnote text"/>
    <w:basedOn w:val="a"/>
    <w:link w:val="af4"/>
    <w:semiHidden/>
    <w:rsid w:val="006974EC"/>
    <w:pPr>
      <w:jc w:val="left"/>
    </w:pPr>
    <w:rPr>
      <w:sz w:val="20"/>
      <w:szCs w:val="20"/>
      <w:lang w:eastAsia="en-US"/>
    </w:rPr>
  </w:style>
  <w:style w:type="character" w:customStyle="1" w:styleId="14">
    <w:name w:val="Текст сноски Знак1"/>
    <w:basedOn w:val="a0"/>
    <w:uiPriority w:val="99"/>
    <w:semiHidden/>
    <w:rsid w:val="006974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page number"/>
    <w:basedOn w:val="a0"/>
    <w:rsid w:val="006974EC"/>
  </w:style>
  <w:style w:type="paragraph" w:customStyle="1" w:styleId="15">
    <w:name w:val="Текст1"/>
    <w:basedOn w:val="a"/>
    <w:rsid w:val="006974EC"/>
    <w:pPr>
      <w:jc w:val="left"/>
    </w:pPr>
    <w:rPr>
      <w:rFonts w:ascii="Courier New" w:hAnsi="Courier New" w:cs="Courier New"/>
      <w:kern w:val="1"/>
      <w:sz w:val="20"/>
      <w:szCs w:val="20"/>
    </w:rPr>
  </w:style>
  <w:style w:type="paragraph" w:customStyle="1" w:styleId="16">
    <w:name w:val="Знак Знак1 Знак"/>
    <w:basedOn w:val="a"/>
    <w:rsid w:val="006974EC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17">
    <w:name w:val="Текст выноски Знак1"/>
    <w:basedOn w:val="a0"/>
    <w:uiPriority w:val="99"/>
    <w:semiHidden/>
    <w:rsid w:val="006974EC"/>
    <w:rPr>
      <w:rFonts w:ascii="Tahoma" w:hAnsi="Tahoma" w:cs="Tahoma"/>
      <w:sz w:val="16"/>
      <w:szCs w:val="16"/>
    </w:rPr>
  </w:style>
  <w:style w:type="paragraph" w:styleId="24">
    <w:name w:val="Body Text Indent 2"/>
    <w:basedOn w:val="a"/>
    <w:link w:val="25"/>
    <w:rsid w:val="006974EC"/>
    <w:pPr>
      <w:spacing w:after="120" w:line="480" w:lineRule="auto"/>
      <w:ind w:left="283"/>
      <w:jc w:val="left"/>
    </w:pPr>
  </w:style>
  <w:style w:type="character" w:customStyle="1" w:styleId="25">
    <w:name w:val="Основной текст с отступом 2 Знак"/>
    <w:basedOn w:val="a0"/>
    <w:link w:val="24"/>
    <w:rsid w:val="0069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Об_14_отс"/>
    <w:basedOn w:val="a"/>
    <w:rsid w:val="006974EC"/>
    <w:pPr>
      <w:ind w:firstLine="720"/>
      <w:jc w:val="left"/>
    </w:pPr>
    <w:rPr>
      <w:sz w:val="28"/>
      <w:szCs w:val="20"/>
    </w:rPr>
  </w:style>
  <w:style w:type="paragraph" w:styleId="32">
    <w:name w:val="Body Text 3"/>
    <w:basedOn w:val="a"/>
    <w:link w:val="33"/>
    <w:rsid w:val="006974EC"/>
    <w:pPr>
      <w:widowControl w:val="0"/>
      <w:jc w:val="center"/>
    </w:pPr>
    <w:rPr>
      <w:b/>
      <w:szCs w:val="20"/>
    </w:rPr>
  </w:style>
  <w:style w:type="character" w:customStyle="1" w:styleId="33">
    <w:name w:val="Основной текст 3 Знак"/>
    <w:basedOn w:val="a0"/>
    <w:link w:val="32"/>
    <w:rsid w:val="006974E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4">
    <w:name w:val="Body Text Indent 3"/>
    <w:basedOn w:val="a"/>
    <w:link w:val="35"/>
    <w:uiPriority w:val="99"/>
    <w:rsid w:val="006974EC"/>
    <w:pPr>
      <w:spacing w:after="120"/>
      <w:ind w:left="283"/>
      <w:jc w:val="left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6974E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7">
    <w:name w:val="знак сноски"/>
    <w:basedOn w:val="a0"/>
    <w:rsid w:val="006974EC"/>
    <w:rPr>
      <w:vertAlign w:val="superscript"/>
    </w:rPr>
  </w:style>
  <w:style w:type="paragraph" w:customStyle="1" w:styleId="af8">
    <w:name w:val="текст сноски"/>
    <w:basedOn w:val="a"/>
    <w:rsid w:val="006974EC"/>
    <w:pPr>
      <w:autoSpaceDE w:val="0"/>
      <w:autoSpaceDN w:val="0"/>
      <w:jc w:val="left"/>
    </w:pPr>
    <w:rPr>
      <w:sz w:val="20"/>
      <w:szCs w:val="20"/>
    </w:rPr>
  </w:style>
  <w:style w:type="paragraph" w:customStyle="1" w:styleId="18">
    <w:name w:val="заголовок 1"/>
    <w:basedOn w:val="a"/>
    <w:next w:val="a"/>
    <w:rsid w:val="006974EC"/>
    <w:pPr>
      <w:keepNext/>
      <w:autoSpaceDE w:val="0"/>
      <w:autoSpaceDN w:val="0"/>
      <w:ind w:firstLine="567"/>
      <w:jc w:val="center"/>
      <w:outlineLvl w:val="0"/>
    </w:pPr>
    <w:rPr>
      <w:b/>
      <w:bCs/>
    </w:rPr>
  </w:style>
  <w:style w:type="paragraph" w:customStyle="1" w:styleId="Heading">
    <w:name w:val="Heading"/>
    <w:basedOn w:val="a"/>
    <w:next w:val="ad"/>
    <w:rsid w:val="006974EC"/>
    <w:pPr>
      <w:keepNext/>
      <w:widowControl w:val="0"/>
      <w:autoSpaceDE w:val="0"/>
      <w:autoSpaceDN w:val="0"/>
      <w:adjustRightInd w:val="0"/>
      <w:spacing w:before="240" w:after="120"/>
      <w:jc w:val="left"/>
    </w:pPr>
    <w:rPr>
      <w:rFonts w:ascii="Arial" w:eastAsia="Arial Unicode MS" w:hAnsi="Arial" w:cs="Tahoma"/>
      <w:sz w:val="28"/>
      <w:szCs w:val="28"/>
    </w:rPr>
  </w:style>
  <w:style w:type="paragraph" w:styleId="af9">
    <w:name w:val="List"/>
    <w:basedOn w:val="ad"/>
    <w:rsid w:val="006974EC"/>
    <w:pPr>
      <w:widowControl w:val="0"/>
      <w:suppressAutoHyphens w:val="0"/>
      <w:autoSpaceDE w:val="0"/>
      <w:autoSpaceDN w:val="0"/>
      <w:adjustRightInd w:val="0"/>
    </w:pPr>
    <w:rPr>
      <w:rFonts w:ascii="Tahoma" w:eastAsia="Times New Roman" w:cs="Tahoma"/>
      <w:lang w:eastAsia="ru-RU"/>
    </w:rPr>
  </w:style>
  <w:style w:type="paragraph" w:styleId="afa">
    <w:name w:val="caption"/>
    <w:basedOn w:val="a"/>
    <w:qFormat/>
    <w:rsid w:val="006974EC"/>
    <w:pPr>
      <w:widowControl w:val="0"/>
      <w:autoSpaceDE w:val="0"/>
      <w:autoSpaceDN w:val="0"/>
      <w:adjustRightInd w:val="0"/>
      <w:spacing w:before="120" w:after="120"/>
      <w:jc w:val="left"/>
    </w:pPr>
    <w:rPr>
      <w:rFonts w:ascii="Tahoma" w:cs="Tahoma"/>
      <w:i/>
      <w:iCs/>
    </w:rPr>
  </w:style>
  <w:style w:type="paragraph" w:customStyle="1" w:styleId="Index">
    <w:name w:val="Index"/>
    <w:basedOn w:val="a"/>
    <w:rsid w:val="006974EC"/>
    <w:pPr>
      <w:widowControl w:val="0"/>
      <w:autoSpaceDE w:val="0"/>
      <w:autoSpaceDN w:val="0"/>
      <w:adjustRightInd w:val="0"/>
      <w:jc w:val="left"/>
    </w:pPr>
    <w:rPr>
      <w:rFonts w:ascii="Tahoma" w:cs="Tahoma"/>
    </w:rPr>
  </w:style>
  <w:style w:type="paragraph" w:customStyle="1" w:styleId="3f3f3f3f3f3f3f3f3f3f3f3f3f2">
    <w:name w:val="О3fс3fн3fо3fв3fн3fо3fй3f т3fе3fк3fс3fт3f 2"/>
    <w:basedOn w:val="a"/>
    <w:rsid w:val="006974EC"/>
    <w:pPr>
      <w:widowControl w:val="0"/>
      <w:autoSpaceDE w:val="0"/>
      <w:autoSpaceDN w:val="0"/>
      <w:adjustRightInd w:val="0"/>
      <w:spacing w:after="120" w:line="480" w:lineRule="auto"/>
      <w:jc w:val="left"/>
    </w:pPr>
  </w:style>
  <w:style w:type="paragraph" w:customStyle="1" w:styleId="TableContents">
    <w:name w:val="Table Contents"/>
    <w:basedOn w:val="a"/>
    <w:rsid w:val="006974EC"/>
    <w:pPr>
      <w:widowControl w:val="0"/>
      <w:autoSpaceDE w:val="0"/>
      <w:autoSpaceDN w:val="0"/>
      <w:adjustRightInd w:val="0"/>
      <w:jc w:val="left"/>
    </w:pPr>
  </w:style>
  <w:style w:type="paragraph" w:customStyle="1" w:styleId="TableHeading">
    <w:name w:val="Table Heading"/>
    <w:basedOn w:val="TableContents"/>
    <w:rsid w:val="006974EC"/>
    <w:pPr>
      <w:jc w:val="center"/>
    </w:pPr>
    <w:rPr>
      <w:b/>
      <w:bCs/>
    </w:rPr>
  </w:style>
  <w:style w:type="paragraph" w:customStyle="1" w:styleId="Framecontents">
    <w:name w:val="Frame contents"/>
    <w:basedOn w:val="ad"/>
    <w:rsid w:val="006974EC"/>
    <w:pPr>
      <w:widowControl w:val="0"/>
      <w:suppressAutoHyphens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WW8Num1z0">
    <w:name w:val="WW8Num1z0"/>
    <w:rsid w:val="006974EC"/>
    <w:rPr>
      <w:rFonts w:ascii="Symbol" w:eastAsia="Arial Unicode MS" w:hAnsi="Symbol" w:cs="Tahoma"/>
    </w:rPr>
  </w:style>
  <w:style w:type="character" w:customStyle="1" w:styleId="WW8Num1z1">
    <w:name w:val="WW8Num1z1"/>
    <w:rsid w:val="006974EC"/>
    <w:rPr>
      <w:rFonts w:ascii="Courier New" w:eastAsia="Arial Unicode MS" w:hAnsi="Courier New" w:cs="Courier New"/>
    </w:rPr>
  </w:style>
  <w:style w:type="character" w:customStyle="1" w:styleId="WW8Num1z2">
    <w:name w:val="WW8Num1z2"/>
    <w:rsid w:val="006974EC"/>
    <w:rPr>
      <w:rFonts w:ascii="Wingdings" w:eastAsia="Arial Unicode MS" w:hAnsi="Wingdings" w:cs="Tahoma"/>
    </w:rPr>
  </w:style>
  <w:style w:type="character" w:customStyle="1" w:styleId="3f3f3f3f3f3f3f3f3f3f3f3f3f3f3f3f3f3f3f">
    <w:name w:val="О3fс3fн3fо3fв3fн3fо3fй3f ш3fр3fи3fф3fт3f а3fб3fз3fа3fц3fа3f"/>
    <w:rsid w:val="006974EC"/>
    <w:rPr>
      <w:rFonts w:eastAsia="Arial Unicode MS" w:cs="Tahoma"/>
    </w:rPr>
  </w:style>
  <w:style w:type="character" w:customStyle="1" w:styleId="FootnoteSymbol">
    <w:name w:val="Footnote Symbol"/>
    <w:basedOn w:val="3f3f3f3f3f3f3f3f3f3f3f3f3f3f3f3f3f3f3f"/>
    <w:rsid w:val="006974EC"/>
    <w:rPr>
      <w:rFonts w:eastAsia="Arial Unicode MS" w:cs="Tahoma"/>
      <w:position w:val="10"/>
    </w:rPr>
  </w:style>
  <w:style w:type="character" w:customStyle="1" w:styleId="19">
    <w:name w:val="Номер страницы1"/>
    <w:basedOn w:val="3f3f3f3f3f3f3f3f3f3f3f3f3f3f3f3f3f3f3f"/>
    <w:rsid w:val="006974EC"/>
    <w:rPr>
      <w:rFonts w:eastAsia="Arial Unicode MS" w:cs="Tahoma"/>
    </w:rPr>
  </w:style>
  <w:style w:type="character" w:customStyle="1" w:styleId="Footnoteanchor">
    <w:name w:val="Footnote anchor"/>
    <w:rsid w:val="006974EC"/>
    <w:rPr>
      <w:rFonts w:eastAsia="Arial Unicode MS" w:cs="Tahoma"/>
      <w:position w:val="10"/>
    </w:rPr>
  </w:style>
  <w:style w:type="character" w:customStyle="1" w:styleId="afb">
    <w:name w:val="Текст примечания Знак"/>
    <w:basedOn w:val="a0"/>
    <w:link w:val="afc"/>
    <w:semiHidden/>
    <w:rsid w:val="006974EC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text"/>
    <w:basedOn w:val="a"/>
    <w:link w:val="afb"/>
    <w:semiHidden/>
    <w:rsid w:val="006974EC"/>
    <w:pPr>
      <w:jc w:val="left"/>
    </w:pPr>
    <w:rPr>
      <w:sz w:val="20"/>
      <w:szCs w:val="20"/>
      <w:lang w:eastAsia="en-US"/>
    </w:rPr>
  </w:style>
  <w:style w:type="character" w:customStyle="1" w:styleId="1a">
    <w:name w:val="Текст примечания Знак1"/>
    <w:basedOn w:val="a0"/>
    <w:uiPriority w:val="99"/>
    <w:semiHidden/>
    <w:rsid w:val="006974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Знак"/>
    <w:basedOn w:val="a"/>
    <w:rsid w:val="006974EC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26">
    <w:name w:val="текст 2 кл"/>
    <w:basedOn w:val="a"/>
    <w:rsid w:val="006974EC"/>
    <w:pPr>
      <w:widowControl w:val="0"/>
      <w:autoSpaceDE w:val="0"/>
      <w:autoSpaceDN w:val="0"/>
      <w:spacing w:line="330" w:lineRule="exact"/>
      <w:ind w:firstLine="720"/>
      <w:jc w:val="left"/>
    </w:pPr>
    <w:rPr>
      <w:rFonts w:eastAsia="MS Mincho"/>
      <w:sz w:val="30"/>
      <w:szCs w:val="30"/>
      <w:lang w:eastAsia="ja-JP"/>
    </w:rPr>
  </w:style>
  <w:style w:type="paragraph" w:styleId="afe">
    <w:name w:val="Title"/>
    <w:basedOn w:val="a"/>
    <w:link w:val="aff"/>
    <w:uiPriority w:val="10"/>
    <w:qFormat/>
    <w:rsid w:val="006974EC"/>
    <w:pPr>
      <w:jc w:val="center"/>
    </w:pPr>
    <w:rPr>
      <w:b/>
      <w:bCs/>
    </w:rPr>
  </w:style>
  <w:style w:type="character" w:customStyle="1" w:styleId="aff">
    <w:name w:val="Заголовок Знак"/>
    <w:basedOn w:val="a0"/>
    <w:link w:val="afe"/>
    <w:uiPriority w:val="10"/>
    <w:rsid w:val="006974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0">
    <w:name w:val="Тема примечания Знак"/>
    <w:basedOn w:val="afb"/>
    <w:link w:val="aff1"/>
    <w:uiPriority w:val="99"/>
    <w:semiHidden/>
    <w:rsid w:val="006974E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1">
    <w:name w:val="annotation subject"/>
    <w:basedOn w:val="afc"/>
    <w:next w:val="afc"/>
    <w:link w:val="aff0"/>
    <w:uiPriority w:val="99"/>
    <w:semiHidden/>
    <w:unhideWhenUsed/>
    <w:rsid w:val="006974EC"/>
    <w:pPr>
      <w:widowControl w:val="0"/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b/>
      <w:bCs/>
    </w:rPr>
  </w:style>
  <w:style w:type="character" w:customStyle="1" w:styleId="1b">
    <w:name w:val="Тема примечания Знак1"/>
    <w:basedOn w:val="1a"/>
    <w:uiPriority w:val="99"/>
    <w:semiHidden/>
    <w:rsid w:val="006974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3"/>
    <w:uiPriority w:val="99"/>
    <w:semiHidden/>
    <w:rsid w:val="006974EC"/>
    <w:rPr>
      <w:rFonts w:ascii="Times New Roman" w:eastAsia="Times New Roman" w:hAnsi="Times New Roman" w:cs="Times New Roman"/>
      <w:sz w:val="20"/>
      <w:szCs w:val="20"/>
    </w:rPr>
  </w:style>
  <w:style w:type="paragraph" w:styleId="aff3">
    <w:name w:val="endnote text"/>
    <w:basedOn w:val="a"/>
    <w:link w:val="aff2"/>
    <w:uiPriority w:val="99"/>
    <w:semiHidden/>
    <w:unhideWhenUsed/>
    <w:rsid w:val="006974EC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left"/>
      <w:textAlignment w:val="baseline"/>
    </w:pPr>
    <w:rPr>
      <w:sz w:val="20"/>
      <w:szCs w:val="20"/>
      <w:lang w:eastAsia="en-US"/>
    </w:rPr>
  </w:style>
  <w:style w:type="character" w:customStyle="1" w:styleId="1c">
    <w:name w:val="Текст концевой сноски Знак1"/>
    <w:basedOn w:val="a0"/>
    <w:uiPriority w:val="99"/>
    <w:semiHidden/>
    <w:rsid w:val="006974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-12">
    <w:name w:val="1-12 с отступом"/>
    <w:basedOn w:val="a"/>
    <w:rsid w:val="006974EC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left"/>
      <w:textAlignment w:val="baseline"/>
    </w:pPr>
    <w:rPr>
      <w:szCs w:val="20"/>
    </w:rPr>
  </w:style>
  <w:style w:type="paragraph" w:customStyle="1" w:styleId="Style2">
    <w:name w:val="Style2"/>
    <w:basedOn w:val="a"/>
    <w:uiPriority w:val="99"/>
    <w:rsid w:val="006974EC"/>
    <w:pPr>
      <w:widowControl w:val="0"/>
      <w:autoSpaceDE w:val="0"/>
      <w:autoSpaceDN w:val="0"/>
      <w:adjustRightInd w:val="0"/>
      <w:jc w:val="left"/>
    </w:pPr>
    <w:rPr>
      <w:rFonts w:ascii="Verdana" w:hAnsi="Verdana" w:cs="Verdana"/>
    </w:rPr>
  </w:style>
  <w:style w:type="paragraph" w:customStyle="1" w:styleId="Style3">
    <w:name w:val="Style3"/>
    <w:basedOn w:val="a"/>
    <w:uiPriority w:val="99"/>
    <w:rsid w:val="006974EC"/>
    <w:pPr>
      <w:widowControl w:val="0"/>
      <w:autoSpaceDE w:val="0"/>
      <w:autoSpaceDN w:val="0"/>
      <w:adjustRightInd w:val="0"/>
      <w:jc w:val="left"/>
    </w:pPr>
    <w:rPr>
      <w:rFonts w:ascii="Verdana" w:hAnsi="Verdana" w:cs="Verdana"/>
    </w:rPr>
  </w:style>
  <w:style w:type="paragraph" w:customStyle="1" w:styleId="Style27">
    <w:name w:val="Style27"/>
    <w:basedOn w:val="a"/>
    <w:rsid w:val="006974EC"/>
    <w:pPr>
      <w:widowControl w:val="0"/>
      <w:autoSpaceDE w:val="0"/>
      <w:autoSpaceDN w:val="0"/>
      <w:adjustRightInd w:val="0"/>
      <w:jc w:val="left"/>
    </w:pPr>
    <w:rPr>
      <w:rFonts w:ascii="Verdana" w:hAnsi="Verdana" w:cs="Verdana"/>
    </w:rPr>
  </w:style>
  <w:style w:type="paragraph" w:customStyle="1" w:styleId="Style41">
    <w:name w:val="Style41"/>
    <w:basedOn w:val="a"/>
    <w:rsid w:val="006974EC"/>
    <w:pPr>
      <w:widowControl w:val="0"/>
      <w:autoSpaceDE w:val="0"/>
      <w:autoSpaceDN w:val="0"/>
      <w:adjustRightInd w:val="0"/>
      <w:jc w:val="left"/>
    </w:pPr>
    <w:rPr>
      <w:rFonts w:ascii="Verdana" w:hAnsi="Verdana" w:cs="Verdana"/>
    </w:rPr>
  </w:style>
  <w:style w:type="character" w:customStyle="1" w:styleId="FontStyle63">
    <w:name w:val="Font Style63"/>
    <w:basedOn w:val="a0"/>
    <w:rsid w:val="006974EC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68">
    <w:name w:val="Font Style68"/>
    <w:basedOn w:val="a0"/>
    <w:rsid w:val="006974EC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basedOn w:val="a0"/>
    <w:rsid w:val="006974EC"/>
    <w:rPr>
      <w:rFonts w:ascii="Times New Roman" w:hAnsi="Times New Roman" w:cs="Times New Roman"/>
      <w:i/>
      <w:iCs/>
      <w:sz w:val="22"/>
      <w:szCs w:val="22"/>
    </w:rPr>
  </w:style>
  <w:style w:type="paragraph" w:styleId="aff4">
    <w:name w:val="Plain Text"/>
    <w:basedOn w:val="a"/>
    <w:link w:val="aff5"/>
    <w:rsid w:val="006974EC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5">
    <w:name w:val="Текст Знак"/>
    <w:basedOn w:val="a0"/>
    <w:link w:val="aff4"/>
    <w:rsid w:val="006974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M2">
    <w:name w:val="CM2"/>
    <w:basedOn w:val="a"/>
    <w:next w:val="a"/>
    <w:rsid w:val="006974EC"/>
    <w:pPr>
      <w:widowControl w:val="0"/>
      <w:autoSpaceDE w:val="0"/>
      <w:autoSpaceDN w:val="0"/>
      <w:adjustRightInd w:val="0"/>
      <w:jc w:val="left"/>
    </w:pPr>
    <w:rPr>
      <w:rFonts w:ascii="FuturaDemiC" w:hAnsi="FuturaDemiC"/>
    </w:rPr>
  </w:style>
  <w:style w:type="paragraph" w:customStyle="1" w:styleId="WW-">
    <w:name w:val="WW-Базовый"/>
    <w:rsid w:val="006974EC"/>
    <w:pPr>
      <w:tabs>
        <w:tab w:val="left" w:pos="709"/>
      </w:tabs>
      <w:suppressAutoHyphens/>
      <w:spacing w:line="276" w:lineRule="atLeast"/>
    </w:pPr>
    <w:rPr>
      <w:rFonts w:ascii="Calibri" w:eastAsia="Arial" w:hAnsi="Calibri" w:cs="Times New Roman"/>
      <w:lang w:eastAsia="ar-SA"/>
    </w:rPr>
  </w:style>
  <w:style w:type="character" w:styleId="aff6">
    <w:name w:val="Strong"/>
    <w:uiPriority w:val="22"/>
    <w:qFormat/>
    <w:rsid w:val="006974EC"/>
    <w:rPr>
      <w:b/>
      <w:bCs/>
    </w:rPr>
  </w:style>
  <w:style w:type="paragraph" w:customStyle="1" w:styleId="1d">
    <w:name w:val="Абзац списка1"/>
    <w:basedOn w:val="a"/>
    <w:uiPriority w:val="99"/>
    <w:rsid w:val="006974EC"/>
    <w:pPr>
      <w:spacing w:after="200" w:line="276" w:lineRule="auto"/>
      <w:ind w:left="720"/>
      <w:jc w:val="left"/>
    </w:pPr>
    <w:rPr>
      <w:rFonts w:ascii="Calibri" w:hAnsi="Calibri"/>
      <w:kern w:val="1"/>
      <w:sz w:val="22"/>
      <w:szCs w:val="22"/>
      <w:lang w:val="en-US" w:eastAsia="ar-SA" w:bidi="en-US"/>
    </w:rPr>
  </w:style>
  <w:style w:type="character" w:styleId="aff7">
    <w:name w:val="Emphasis"/>
    <w:basedOn w:val="a0"/>
    <w:qFormat/>
    <w:rsid w:val="006974EC"/>
    <w:rPr>
      <w:i/>
      <w:iCs/>
    </w:rPr>
  </w:style>
  <w:style w:type="paragraph" w:customStyle="1" w:styleId="Centered">
    <w:name w:val="Centered"/>
    <w:uiPriority w:val="99"/>
    <w:rsid w:val="006974EC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6974EC"/>
    <w:rPr>
      <w:color w:val="000000"/>
      <w:sz w:val="20"/>
      <w:szCs w:val="20"/>
    </w:rPr>
  </w:style>
  <w:style w:type="character" w:customStyle="1" w:styleId="Subheading">
    <w:name w:val="Subheading"/>
    <w:uiPriority w:val="99"/>
    <w:rsid w:val="006974EC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6974EC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6974EC"/>
    <w:rPr>
      <w:color w:val="008000"/>
      <w:sz w:val="20"/>
      <w:szCs w:val="20"/>
      <w:u w:val="single"/>
    </w:rPr>
  </w:style>
  <w:style w:type="paragraph" w:customStyle="1" w:styleId="CM14">
    <w:name w:val="CM14"/>
    <w:basedOn w:val="WW-"/>
    <w:rsid w:val="006974EC"/>
    <w:pPr>
      <w:widowControl w:val="0"/>
      <w:spacing w:line="276" w:lineRule="auto"/>
    </w:pPr>
  </w:style>
  <w:style w:type="paragraph" w:customStyle="1" w:styleId="aff8">
    <w:name w:val="Базовый"/>
    <w:rsid w:val="006974EC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  <w:lang w:eastAsia="ru-RU"/>
    </w:rPr>
  </w:style>
  <w:style w:type="paragraph" w:customStyle="1" w:styleId="Style1">
    <w:name w:val="Style1"/>
    <w:basedOn w:val="a"/>
    <w:uiPriority w:val="99"/>
    <w:rsid w:val="006974EC"/>
    <w:pPr>
      <w:widowControl w:val="0"/>
      <w:autoSpaceDE w:val="0"/>
      <w:autoSpaceDN w:val="0"/>
      <w:adjustRightInd w:val="0"/>
      <w:jc w:val="left"/>
    </w:pPr>
  </w:style>
  <w:style w:type="paragraph" w:customStyle="1" w:styleId="Style4">
    <w:name w:val="Style4"/>
    <w:basedOn w:val="a"/>
    <w:uiPriority w:val="99"/>
    <w:rsid w:val="006974EC"/>
    <w:pPr>
      <w:widowControl w:val="0"/>
      <w:autoSpaceDE w:val="0"/>
      <w:autoSpaceDN w:val="0"/>
      <w:adjustRightInd w:val="0"/>
      <w:jc w:val="left"/>
    </w:pPr>
  </w:style>
  <w:style w:type="paragraph" w:customStyle="1" w:styleId="Style5">
    <w:name w:val="Style5"/>
    <w:basedOn w:val="a"/>
    <w:uiPriority w:val="99"/>
    <w:rsid w:val="006974EC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6">
    <w:name w:val="Style6"/>
    <w:basedOn w:val="a"/>
    <w:uiPriority w:val="99"/>
    <w:rsid w:val="006974EC"/>
    <w:pPr>
      <w:widowControl w:val="0"/>
      <w:autoSpaceDE w:val="0"/>
      <w:autoSpaceDN w:val="0"/>
      <w:adjustRightInd w:val="0"/>
      <w:jc w:val="left"/>
    </w:pPr>
  </w:style>
  <w:style w:type="paragraph" w:customStyle="1" w:styleId="Style7">
    <w:name w:val="Style7"/>
    <w:basedOn w:val="a"/>
    <w:uiPriority w:val="99"/>
    <w:rsid w:val="006974EC"/>
    <w:pPr>
      <w:widowControl w:val="0"/>
      <w:autoSpaceDE w:val="0"/>
      <w:autoSpaceDN w:val="0"/>
      <w:adjustRightInd w:val="0"/>
      <w:spacing w:line="274" w:lineRule="exact"/>
      <w:ind w:firstLine="542"/>
    </w:pPr>
  </w:style>
  <w:style w:type="character" w:customStyle="1" w:styleId="FontStyle11">
    <w:name w:val="Font Style11"/>
    <w:basedOn w:val="a0"/>
    <w:rsid w:val="006974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6974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uiPriority w:val="99"/>
    <w:rsid w:val="006974EC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6974EC"/>
    <w:pPr>
      <w:widowControl w:val="0"/>
      <w:autoSpaceDE w:val="0"/>
      <w:autoSpaceDN w:val="0"/>
      <w:adjustRightInd w:val="0"/>
      <w:spacing w:line="226" w:lineRule="exact"/>
      <w:ind w:firstLine="250"/>
    </w:pPr>
  </w:style>
  <w:style w:type="character" w:customStyle="1" w:styleId="FontStyle14">
    <w:name w:val="Font Style14"/>
    <w:basedOn w:val="a0"/>
    <w:uiPriority w:val="99"/>
    <w:rsid w:val="006974EC"/>
    <w:rPr>
      <w:rFonts w:ascii="Times New Roman" w:hAnsi="Times New Roman" w:cs="Times New Roman"/>
      <w:i/>
      <w:iCs/>
      <w:sz w:val="24"/>
      <w:szCs w:val="24"/>
    </w:rPr>
  </w:style>
  <w:style w:type="character" w:customStyle="1" w:styleId="51">
    <w:name w:val="Основной текст (5)_"/>
    <w:basedOn w:val="a0"/>
    <w:link w:val="52"/>
    <w:locked/>
    <w:rsid w:val="006974EC"/>
    <w:rPr>
      <w:b/>
      <w:bCs/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974EC"/>
    <w:pPr>
      <w:shd w:val="clear" w:color="auto" w:fill="FFFFFF"/>
      <w:spacing w:line="191" w:lineRule="exact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53">
    <w:name w:val="Основной текст (5) + Не полужирный"/>
    <w:basedOn w:val="51"/>
    <w:rsid w:val="006974EC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aff9">
    <w:name w:val="Основной текст + Полужирный"/>
    <w:basedOn w:val="ae"/>
    <w:rsid w:val="006974EC"/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8">
    <w:name w:val="Основной текст + Полужирный8"/>
    <w:basedOn w:val="ae"/>
    <w:rsid w:val="006974EC"/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57">
    <w:name w:val="Основной текст (5) + Не полужирный7"/>
    <w:basedOn w:val="51"/>
    <w:rsid w:val="006974EC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Arial">
    <w:name w:val="Основной текст + Arial"/>
    <w:aliases w:val="8 pt,Полужирный1,Интервал -1 pt"/>
    <w:basedOn w:val="ae"/>
    <w:rsid w:val="006974EC"/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71">
    <w:name w:val="Основной текст + Полужирный7"/>
    <w:basedOn w:val="ae"/>
    <w:rsid w:val="006974EC"/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56">
    <w:name w:val="Основной текст (5) + Не полужирный6"/>
    <w:basedOn w:val="51"/>
    <w:rsid w:val="006974EC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6">
    <w:name w:val="Основной текст + Полужирный6"/>
    <w:basedOn w:val="ae"/>
    <w:rsid w:val="006974EC"/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55">
    <w:name w:val="Основной текст (5) + Не полужирный5"/>
    <w:basedOn w:val="51"/>
    <w:rsid w:val="006974EC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41">
    <w:name w:val="Заголовок №4_"/>
    <w:basedOn w:val="a0"/>
    <w:link w:val="42"/>
    <w:locked/>
    <w:rsid w:val="006974EC"/>
    <w:rPr>
      <w:b/>
      <w:bCs/>
      <w:sz w:val="18"/>
      <w:szCs w:val="18"/>
      <w:shd w:val="clear" w:color="auto" w:fill="FFFFFF"/>
    </w:rPr>
  </w:style>
  <w:style w:type="paragraph" w:customStyle="1" w:styleId="42">
    <w:name w:val="Заголовок №4"/>
    <w:basedOn w:val="a"/>
    <w:link w:val="41"/>
    <w:rsid w:val="006974EC"/>
    <w:pPr>
      <w:shd w:val="clear" w:color="auto" w:fill="FFFFFF"/>
      <w:spacing w:line="191" w:lineRule="exact"/>
      <w:outlineLvl w:val="3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54">
    <w:name w:val="Основной текст + Полужирный5"/>
    <w:basedOn w:val="ae"/>
    <w:rsid w:val="006974EC"/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540">
    <w:name w:val="Основной текст (5) + Не полужирный4"/>
    <w:basedOn w:val="51"/>
    <w:rsid w:val="006974EC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43">
    <w:name w:val="Основной текст + Полужирный4"/>
    <w:basedOn w:val="ae"/>
    <w:rsid w:val="006974EC"/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530">
    <w:name w:val="Основной текст (5) + Не полужирный3"/>
    <w:basedOn w:val="51"/>
    <w:rsid w:val="006974EC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430">
    <w:name w:val="Заголовок №4 (3)_"/>
    <w:basedOn w:val="a0"/>
    <w:link w:val="431"/>
    <w:locked/>
    <w:rsid w:val="006974EC"/>
    <w:rPr>
      <w:sz w:val="18"/>
      <w:szCs w:val="18"/>
      <w:shd w:val="clear" w:color="auto" w:fill="FFFFFF"/>
    </w:rPr>
  </w:style>
  <w:style w:type="paragraph" w:customStyle="1" w:styleId="431">
    <w:name w:val="Заголовок №4 (3)"/>
    <w:basedOn w:val="a"/>
    <w:link w:val="430"/>
    <w:rsid w:val="006974EC"/>
    <w:pPr>
      <w:shd w:val="clear" w:color="auto" w:fill="FFFFFF"/>
      <w:spacing w:line="220" w:lineRule="exac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432">
    <w:name w:val="Заголовок №4 (3) + Полужирный"/>
    <w:basedOn w:val="430"/>
    <w:rsid w:val="006974EC"/>
    <w:rPr>
      <w:b/>
      <w:bCs/>
      <w:sz w:val="18"/>
      <w:szCs w:val="18"/>
      <w:shd w:val="clear" w:color="auto" w:fill="FFFFFF"/>
    </w:rPr>
  </w:style>
  <w:style w:type="character" w:customStyle="1" w:styleId="44">
    <w:name w:val="Заголовок №4 + Не полужирный"/>
    <w:basedOn w:val="41"/>
    <w:rsid w:val="006974EC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520">
    <w:name w:val="Основной текст (5) + Не полужирный2"/>
    <w:basedOn w:val="51"/>
    <w:rsid w:val="006974EC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36">
    <w:name w:val="Основной текст + Полужирный3"/>
    <w:basedOn w:val="ae"/>
    <w:rsid w:val="006974EC"/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27">
    <w:name w:val="Основной текст + Полужирный2"/>
    <w:basedOn w:val="ae"/>
    <w:rsid w:val="006974EC"/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510">
    <w:name w:val="Основной текст (5) + Не полужирный1"/>
    <w:basedOn w:val="51"/>
    <w:rsid w:val="006974EC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1e">
    <w:name w:val="Основной текст + Полужирный1"/>
    <w:basedOn w:val="ae"/>
    <w:rsid w:val="006974EC"/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28">
    <w:name w:val="Заголовок №2_"/>
    <w:basedOn w:val="a0"/>
    <w:link w:val="29"/>
    <w:locked/>
    <w:rsid w:val="006974EC"/>
    <w:rPr>
      <w:rFonts w:ascii="Arial" w:hAnsi="Arial"/>
      <w:b/>
      <w:bCs/>
      <w:shd w:val="clear" w:color="auto" w:fill="FFFFFF"/>
    </w:rPr>
  </w:style>
  <w:style w:type="paragraph" w:customStyle="1" w:styleId="29">
    <w:name w:val="Заголовок №2"/>
    <w:basedOn w:val="a"/>
    <w:link w:val="28"/>
    <w:rsid w:val="006974EC"/>
    <w:pPr>
      <w:shd w:val="clear" w:color="auto" w:fill="FFFFFF"/>
      <w:spacing w:before="780" w:after="120" w:line="240" w:lineRule="atLeast"/>
      <w:jc w:val="left"/>
      <w:outlineLvl w:val="1"/>
    </w:pPr>
    <w:rPr>
      <w:rFonts w:ascii="Arial" w:eastAsiaTheme="minorHAnsi" w:hAnsi="Arial" w:cstheme="minorBidi"/>
      <w:b/>
      <w:bCs/>
      <w:sz w:val="22"/>
      <w:szCs w:val="22"/>
      <w:lang w:eastAsia="en-US"/>
    </w:rPr>
  </w:style>
  <w:style w:type="character" w:customStyle="1" w:styleId="2Arial">
    <w:name w:val="Основной текст (2) + Arial"/>
    <w:aliases w:val="10,5 pt"/>
    <w:basedOn w:val="a0"/>
    <w:rsid w:val="006974EC"/>
    <w:rPr>
      <w:rFonts w:ascii="Arial" w:hAnsi="Arial" w:cs="Arial"/>
      <w:spacing w:val="0"/>
      <w:sz w:val="21"/>
      <w:szCs w:val="21"/>
    </w:rPr>
  </w:style>
  <w:style w:type="character" w:customStyle="1" w:styleId="37">
    <w:name w:val="Основной текст (3)_"/>
    <w:basedOn w:val="a0"/>
    <w:link w:val="38"/>
    <w:rsid w:val="006974EC"/>
    <w:rPr>
      <w:sz w:val="17"/>
      <w:szCs w:val="17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974EC"/>
    <w:pPr>
      <w:shd w:val="clear" w:color="auto" w:fill="FFFFFF"/>
      <w:spacing w:line="194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39">
    <w:name w:val="Основной текст (3) + Полужирный"/>
    <w:basedOn w:val="37"/>
    <w:rsid w:val="006974EC"/>
    <w:rPr>
      <w:b/>
      <w:bCs/>
      <w:sz w:val="17"/>
      <w:szCs w:val="17"/>
      <w:shd w:val="clear" w:color="auto" w:fill="FFFFFF"/>
    </w:rPr>
  </w:style>
  <w:style w:type="character" w:customStyle="1" w:styleId="2a">
    <w:name w:val="Основной текст (2)_"/>
    <w:basedOn w:val="a0"/>
    <w:link w:val="2b"/>
    <w:rsid w:val="006974EC"/>
    <w:rPr>
      <w:b/>
      <w:bCs/>
      <w:sz w:val="17"/>
      <w:szCs w:val="17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6974EC"/>
    <w:pPr>
      <w:shd w:val="clear" w:color="auto" w:fill="FFFFFF"/>
      <w:spacing w:line="194" w:lineRule="exact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character" w:customStyle="1" w:styleId="2c">
    <w:name w:val="Основной текст (2) + Не полужирный"/>
    <w:basedOn w:val="2a"/>
    <w:rsid w:val="006974EC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3Arial1">
    <w:name w:val="Основной текст (3) + Arial1"/>
    <w:aliases w:val="Курсив3"/>
    <w:basedOn w:val="37"/>
    <w:rsid w:val="006974EC"/>
    <w:rPr>
      <w:rFonts w:ascii="Arial" w:hAnsi="Arial" w:cs="Arial"/>
      <w:b/>
      <w:bCs/>
      <w:i/>
      <w:iCs/>
      <w:sz w:val="18"/>
      <w:szCs w:val="18"/>
      <w:shd w:val="clear" w:color="auto" w:fill="FFFFFF"/>
    </w:rPr>
  </w:style>
  <w:style w:type="character" w:customStyle="1" w:styleId="330">
    <w:name w:val="Основной текст (3) + Курсив3"/>
    <w:basedOn w:val="37"/>
    <w:rsid w:val="006974EC"/>
    <w:rPr>
      <w:rFonts w:ascii="Times New Roman" w:hAnsi="Times New Roman" w:cs="Times New Roman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331">
    <w:name w:val="Основной текст (3) + Не полужирный3"/>
    <w:aliases w:val="Курсив2"/>
    <w:basedOn w:val="37"/>
    <w:rsid w:val="006974EC"/>
    <w:rPr>
      <w:rFonts w:ascii="Times New Roman" w:hAnsi="Times New Roman" w:cs="Times New Roman"/>
      <w:b/>
      <w:bCs/>
      <w:i/>
      <w:iCs/>
      <w:spacing w:val="0"/>
      <w:sz w:val="18"/>
      <w:szCs w:val="18"/>
      <w:shd w:val="clear" w:color="auto" w:fill="FFFFFF"/>
      <w:lang w:val="en-US" w:eastAsia="en-US"/>
    </w:rPr>
  </w:style>
  <w:style w:type="character" w:customStyle="1" w:styleId="320">
    <w:name w:val="Основной текст (3) + Курсив2"/>
    <w:basedOn w:val="37"/>
    <w:rsid w:val="006974EC"/>
    <w:rPr>
      <w:rFonts w:ascii="Times New Roman" w:hAnsi="Times New Roman" w:cs="Times New Roman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321">
    <w:name w:val="Основной текст (3) + Не полужирный2"/>
    <w:aliases w:val="Курсив1"/>
    <w:basedOn w:val="37"/>
    <w:rsid w:val="006974EC"/>
    <w:rPr>
      <w:rFonts w:ascii="Times New Roman" w:hAnsi="Times New Roman" w:cs="Times New Roman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9">
    <w:name w:val="Основной текст (9) + Не курсив"/>
    <w:basedOn w:val="a0"/>
    <w:rsid w:val="006974EC"/>
    <w:rPr>
      <w:rFonts w:ascii="Times New Roman" w:hAnsi="Times New Roman"/>
      <w:b/>
      <w:bCs/>
      <w:i/>
      <w:iCs/>
      <w:sz w:val="18"/>
      <w:szCs w:val="18"/>
      <w:shd w:val="clear" w:color="auto" w:fill="FFFFFF"/>
    </w:rPr>
  </w:style>
  <w:style w:type="character" w:customStyle="1" w:styleId="310">
    <w:name w:val="Основной текст (3) + Курсив1"/>
    <w:basedOn w:val="37"/>
    <w:rsid w:val="006974EC"/>
    <w:rPr>
      <w:rFonts w:ascii="Times New Roman" w:hAnsi="Times New Roman" w:cs="Times New Roman"/>
      <w:b/>
      <w:bCs/>
      <w:i/>
      <w:iCs/>
      <w:spacing w:val="0"/>
      <w:sz w:val="18"/>
      <w:szCs w:val="18"/>
      <w:shd w:val="clear" w:color="auto" w:fill="FFFFFF"/>
    </w:rPr>
  </w:style>
  <w:style w:type="paragraph" w:styleId="HTML">
    <w:name w:val="HTML Preformatted"/>
    <w:basedOn w:val="a"/>
    <w:link w:val="HTML0"/>
    <w:rsid w:val="006974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6974EC"/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affa">
    <w:name w:val="Новый"/>
    <w:basedOn w:val="a"/>
    <w:rsid w:val="006974EC"/>
    <w:pPr>
      <w:suppressAutoHyphens/>
      <w:spacing w:line="360" w:lineRule="auto"/>
      <w:ind w:firstLine="454"/>
    </w:pPr>
    <w:rPr>
      <w:sz w:val="28"/>
      <w:lang w:eastAsia="ar-SA"/>
    </w:rPr>
  </w:style>
  <w:style w:type="character" w:customStyle="1" w:styleId="small1">
    <w:name w:val="small1"/>
    <w:basedOn w:val="a0"/>
    <w:rsid w:val="006974EC"/>
  </w:style>
  <w:style w:type="paragraph" w:customStyle="1" w:styleId="affb">
    <w:name w:val="урок"/>
    <w:basedOn w:val="a"/>
    <w:rsid w:val="006974EC"/>
    <w:pPr>
      <w:spacing w:before="100" w:beforeAutospacing="1" w:after="100" w:afterAutospacing="1"/>
      <w:jc w:val="left"/>
    </w:pPr>
  </w:style>
  <w:style w:type="paragraph" w:customStyle="1" w:styleId="511">
    <w:name w:val="Заголовок 51"/>
    <w:basedOn w:val="a"/>
    <w:next w:val="a"/>
    <w:uiPriority w:val="9"/>
    <w:semiHidden/>
    <w:unhideWhenUsed/>
    <w:qFormat/>
    <w:rsid w:val="006974EC"/>
    <w:pPr>
      <w:keepNext/>
      <w:keepLines/>
      <w:spacing w:before="200" w:line="276" w:lineRule="auto"/>
      <w:jc w:val="left"/>
      <w:outlineLvl w:val="4"/>
    </w:pPr>
    <w:rPr>
      <w:rFonts w:ascii="Cambria" w:hAnsi="Cambria"/>
      <w:color w:val="243F60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6974EC"/>
  </w:style>
  <w:style w:type="paragraph" w:customStyle="1" w:styleId="1f">
    <w:name w:val="Стиль1"/>
    <w:basedOn w:val="a"/>
    <w:rsid w:val="006974EC"/>
    <w:pPr>
      <w:keepLines/>
      <w:jc w:val="left"/>
    </w:pPr>
    <w:rPr>
      <w:kern w:val="28"/>
      <w:sz w:val="28"/>
      <w:szCs w:val="20"/>
    </w:rPr>
  </w:style>
  <w:style w:type="paragraph" w:customStyle="1" w:styleId="body">
    <w:name w:val="body"/>
    <w:basedOn w:val="a"/>
    <w:uiPriority w:val="99"/>
    <w:rsid w:val="006974EC"/>
    <w:pPr>
      <w:spacing w:before="100" w:beforeAutospacing="1" w:after="100" w:afterAutospacing="1"/>
    </w:pPr>
  </w:style>
  <w:style w:type="character" w:customStyle="1" w:styleId="FontStyle16">
    <w:name w:val="Font Style16"/>
    <w:basedOn w:val="a0"/>
    <w:uiPriority w:val="99"/>
    <w:rsid w:val="006974EC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0"/>
    <w:uiPriority w:val="99"/>
    <w:rsid w:val="006974EC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1">
    <w:name w:val="Style11"/>
    <w:basedOn w:val="a"/>
    <w:uiPriority w:val="99"/>
    <w:rsid w:val="006974EC"/>
    <w:pPr>
      <w:widowControl w:val="0"/>
      <w:autoSpaceDE w:val="0"/>
      <w:autoSpaceDN w:val="0"/>
      <w:adjustRightInd w:val="0"/>
      <w:jc w:val="left"/>
    </w:pPr>
  </w:style>
  <w:style w:type="character" w:customStyle="1" w:styleId="FontStyle17">
    <w:name w:val="Font Style17"/>
    <w:basedOn w:val="a0"/>
    <w:uiPriority w:val="99"/>
    <w:rsid w:val="006974E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6974EC"/>
    <w:pPr>
      <w:widowControl w:val="0"/>
      <w:autoSpaceDE w:val="0"/>
      <w:autoSpaceDN w:val="0"/>
      <w:adjustRightInd w:val="0"/>
      <w:jc w:val="left"/>
    </w:pPr>
  </w:style>
  <w:style w:type="character" w:customStyle="1" w:styleId="FontStyle20">
    <w:name w:val="Font Style20"/>
    <w:basedOn w:val="a0"/>
    <w:rsid w:val="006974E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3">
    <w:name w:val="Style13"/>
    <w:basedOn w:val="a"/>
    <w:uiPriority w:val="99"/>
    <w:rsid w:val="006974EC"/>
    <w:pPr>
      <w:widowControl w:val="0"/>
      <w:autoSpaceDE w:val="0"/>
      <w:autoSpaceDN w:val="0"/>
      <w:adjustRightInd w:val="0"/>
      <w:jc w:val="left"/>
    </w:pPr>
  </w:style>
  <w:style w:type="character" w:styleId="affc">
    <w:name w:val="endnote reference"/>
    <w:basedOn w:val="a0"/>
    <w:uiPriority w:val="99"/>
    <w:semiHidden/>
    <w:unhideWhenUsed/>
    <w:rsid w:val="006974EC"/>
    <w:rPr>
      <w:vertAlign w:val="superscript"/>
    </w:rPr>
  </w:style>
  <w:style w:type="character" w:customStyle="1" w:styleId="1f0">
    <w:name w:val="Название Знак1"/>
    <w:basedOn w:val="a0"/>
    <w:uiPriority w:val="10"/>
    <w:rsid w:val="006974E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numbering" w:customStyle="1" w:styleId="111">
    <w:name w:val="Нет списка111"/>
    <w:next w:val="a2"/>
    <w:uiPriority w:val="99"/>
    <w:semiHidden/>
    <w:unhideWhenUsed/>
    <w:rsid w:val="006974EC"/>
  </w:style>
  <w:style w:type="table" w:customStyle="1" w:styleId="112">
    <w:name w:val="Сетка таблицы11"/>
    <w:basedOn w:val="a1"/>
    <w:next w:val="a7"/>
    <w:uiPriority w:val="59"/>
    <w:rsid w:val="006974EC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9">
    <w:name w:val="Font Style19"/>
    <w:basedOn w:val="a0"/>
    <w:rsid w:val="006974EC"/>
    <w:rPr>
      <w:rFonts w:ascii="Times New Roman" w:hAnsi="Times New Roman" w:cs="Times New Roman"/>
      <w:sz w:val="22"/>
      <w:szCs w:val="22"/>
    </w:rPr>
  </w:style>
  <w:style w:type="character" w:customStyle="1" w:styleId="FontStyle58">
    <w:name w:val="Font Style58"/>
    <w:basedOn w:val="a0"/>
    <w:rsid w:val="006974EC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0">
    <w:name w:val="Style10"/>
    <w:basedOn w:val="a"/>
    <w:uiPriority w:val="99"/>
    <w:rsid w:val="006974EC"/>
    <w:pPr>
      <w:widowControl w:val="0"/>
      <w:autoSpaceDE w:val="0"/>
      <w:autoSpaceDN w:val="0"/>
      <w:adjustRightInd w:val="0"/>
      <w:spacing w:line="250" w:lineRule="exact"/>
      <w:ind w:firstLine="77"/>
      <w:jc w:val="left"/>
    </w:pPr>
  </w:style>
  <w:style w:type="paragraph" w:customStyle="1" w:styleId="Style19">
    <w:name w:val="Style19"/>
    <w:basedOn w:val="a"/>
    <w:uiPriority w:val="99"/>
    <w:rsid w:val="006974EC"/>
    <w:pPr>
      <w:widowControl w:val="0"/>
      <w:autoSpaceDE w:val="0"/>
      <w:autoSpaceDN w:val="0"/>
      <w:adjustRightInd w:val="0"/>
      <w:spacing w:line="254" w:lineRule="exact"/>
      <w:jc w:val="left"/>
    </w:pPr>
  </w:style>
  <w:style w:type="paragraph" w:customStyle="1" w:styleId="Style18">
    <w:name w:val="Style18"/>
    <w:basedOn w:val="a"/>
    <w:rsid w:val="006974EC"/>
    <w:pPr>
      <w:widowControl w:val="0"/>
      <w:autoSpaceDE w:val="0"/>
      <w:autoSpaceDN w:val="0"/>
      <w:adjustRightInd w:val="0"/>
      <w:spacing w:line="254" w:lineRule="exact"/>
      <w:jc w:val="left"/>
    </w:pPr>
  </w:style>
  <w:style w:type="paragraph" w:customStyle="1" w:styleId="Style9">
    <w:name w:val="Style9"/>
    <w:basedOn w:val="a"/>
    <w:rsid w:val="006974EC"/>
    <w:pPr>
      <w:widowControl w:val="0"/>
      <w:autoSpaceDE w:val="0"/>
      <w:autoSpaceDN w:val="0"/>
      <w:adjustRightInd w:val="0"/>
      <w:jc w:val="left"/>
    </w:pPr>
  </w:style>
  <w:style w:type="character" w:customStyle="1" w:styleId="FontStyle15">
    <w:name w:val="Font Style15"/>
    <w:basedOn w:val="a0"/>
    <w:uiPriority w:val="99"/>
    <w:rsid w:val="006974EC"/>
    <w:rPr>
      <w:rFonts w:ascii="Times New Roman" w:hAnsi="Times New Roman" w:cs="Times New Roman"/>
      <w:sz w:val="22"/>
      <w:szCs w:val="22"/>
    </w:rPr>
  </w:style>
  <w:style w:type="paragraph" w:customStyle="1" w:styleId="western">
    <w:name w:val="western"/>
    <w:basedOn w:val="a"/>
    <w:rsid w:val="006974EC"/>
    <w:pPr>
      <w:spacing w:before="100" w:beforeAutospacing="1" w:after="115"/>
      <w:jc w:val="left"/>
    </w:pPr>
    <w:rPr>
      <w:rFonts w:ascii="Symbol" w:hAnsi="Symbol"/>
      <w:color w:val="333399"/>
      <w:sz w:val="16"/>
      <w:szCs w:val="16"/>
    </w:rPr>
  </w:style>
  <w:style w:type="character" w:customStyle="1" w:styleId="FontStyle64">
    <w:name w:val="Font Style64"/>
    <w:basedOn w:val="a0"/>
    <w:uiPriority w:val="99"/>
    <w:rsid w:val="006974E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7">
    <w:name w:val="Font Style67"/>
    <w:basedOn w:val="a0"/>
    <w:uiPriority w:val="99"/>
    <w:rsid w:val="006974E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6974EC"/>
    <w:pPr>
      <w:widowControl w:val="0"/>
      <w:autoSpaceDE w:val="0"/>
      <w:autoSpaceDN w:val="0"/>
      <w:adjustRightInd w:val="0"/>
      <w:spacing w:line="298" w:lineRule="exact"/>
      <w:ind w:firstLine="350"/>
    </w:pPr>
  </w:style>
  <w:style w:type="character" w:customStyle="1" w:styleId="FontStyle59">
    <w:name w:val="Font Style59"/>
    <w:basedOn w:val="a0"/>
    <w:uiPriority w:val="99"/>
    <w:rsid w:val="006974E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7">
    <w:name w:val="Style17"/>
    <w:basedOn w:val="a"/>
    <w:uiPriority w:val="99"/>
    <w:rsid w:val="006974EC"/>
    <w:pPr>
      <w:widowControl w:val="0"/>
      <w:autoSpaceDE w:val="0"/>
      <w:autoSpaceDN w:val="0"/>
      <w:adjustRightInd w:val="0"/>
      <w:spacing w:line="298" w:lineRule="exact"/>
      <w:ind w:firstLine="346"/>
    </w:pPr>
  </w:style>
  <w:style w:type="character" w:customStyle="1" w:styleId="FontStyle65">
    <w:name w:val="Font Style65"/>
    <w:basedOn w:val="a0"/>
    <w:uiPriority w:val="99"/>
    <w:rsid w:val="006974EC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6">
    <w:name w:val="Style16"/>
    <w:basedOn w:val="a"/>
    <w:uiPriority w:val="99"/>
    <w:rsid w:val="006974EC"/>
    <w:pPr>
      <w:widowControl w:val="0"/>
      <w:autoSpaceDE w:val="0"/>
      <w:autoSpaceDN w:val="0"/>
      <w:adjustRightInd w:val="0"/>
      <w:jc w:val="left"/>
    </w:pPr>
  </w:style>
  <w:style w:type="character" w:customStyle="1" w:styleId="FontStyle23">
    <w:name w:val="Font Style23"/>
    <w:basedOn w:val="a0"/>
    <w:uiPriority w:val="99"/>
    <w:rsid w:val="006974EC"/>
    <w:rPr>
      <w:rFonts w:cs="Times New Roman"/>
    </w:rPr>
  </w:style>
  <w:style w:type="character" w:customStyle="1" w:styleId="FontStyle21">
    <w:name w:val="Font Style21"/>
    <w:basedOn w:val="a0"/>
    <w:uiPriority w:val="99"/>
    <w:rsid w:val="006974EC"/>
    <w:rPr>
      <w:rFonts w:cs="Times New Roman"/>
    </w:rPr>
  </w:style>
  <w:style w:type="character" w:customStyle="1" w:styleId="1f1">
    <w:name w:val="Основной текст с отступом Знак1"/>
    <w:basedOn w:val="a0"/>
    <w:rsid w:val="006974EC"/>
    <w:rPr>
      <w:rFonts w:ascii="Times New Roman" w:hAnsi="Times New Roman"/>
      <w:sz w:val="24"/>
      <w:szCs w:val="24"/>
      <w:lang w:eastAsia="en-US"/>
    </w:rPr>
  </w:style>
  <w:style w:type="paragraph" w:customStyle="1" w:styleId="Style22">
    <w:name w:val="Style22"/>
    <w:basedOn w:val="a"/>
    <w:uiPriority w:val="99"/>
    <w:rsid w:val="006974EC"/>
    <w:pPr>
      <w:widowControl w:val="0"/>
      <w:autoSpaceDE w:val="0"/>
      <w:autoSpaceDN w:val="0"/>
      <w:adjustRightInd w:val="0"/>
      <w:spacing w:line="283" w:lineRule="exact"/>
      <w:jc w:val="left"/>
    </w:pPr>
  </w:style>
  <w:style w:type="character" w:customStyle="1" w:styleId="512">
    <w:name w:val="Заголовок 5 Знак1"/>
    <w:basedOn w:val="a0"/>
    <w:uiPriority w:val="9"/>
    <w:semiHidden/>
    <w:rsid w:val="006974EC"/>
    <w:rPr>
      <w:rFonts w:ascii="Cambria" w:eastAsia="Times New Roman" w:hAnsi="Cambria" w:cs="Times New Roman"/>
      <w:color w:val="243F60"/>
    </w:rPr>
  </w:style>
  <w:style w:type="numbering" w:customStyle="1" w:styleId="2d">
    <w:name w:val="Нет списка2"/>
    <w:next w:val="a2"/>
    <w:uiPriority w:val="99"/>
    <w:semiHidden/>
    <w:unhideWhenUsed/>
    <w:rsid w:val="006974EC"/>
  </w:style>
  <w:style w:type="numbering" w:customStyle="1" w:styleId="3a">
    <w:name w:val="Нет списка3"/>
    <w:next w:val="a2"/>
    <w:uiPriority w:val="99"/>
    <w:semiHidden/>
    <w:unhideWhenUsed/>
    <w:rsid w:val="006974EC"/>
  </w:style>
  <w:style w:type="numbering" w:customStyle="1" w:styleId="120">
    <w:name w:val="Нет списка12"/>
    <w:next w:val="a2"/>
    <w:uiPriority w:val="99"/>
    <w:semiHidden/>
    <w:unhideWhenUsed/>
    <w:rsid w:val="006974EC"/>
  </w:style>
  <w:style w:type="numbering" w:customStyle="1" w:styleId="1120">
    <w:name w:val="Нет списка112"/>
    <w:next w:val="a2"/>
    <w:uiPriority w:val="99"/>
    <w:semiHidden/>
    <w:unhideWhenUsed/>
    <w:rsid w:val="006974EC"/>
  </w:style>
  <w:style w:type="numbering" w:customStyle="1" w:styleId="1111">
    <w:name w:val="Нет списка1111"/>
    <w:next w:val="a2"/>
    <w:uiPriority w:val="99"/>
    <w:semiHidden/>
    <w:unhideWhenUsed/>
    <w:rsid w:val="006974EC"/>
  </w:style>
  <w:style w:type="numbering" w:customStyle="1" w:styleId="11111">
    <w:name w:val="Нет списка11111"/>
    <w:next w:val="a2"/>
    <w:uiPriority w:val="99"/>
    <w:semiHidden/>
    <w:unhideWhenUsed/>
    <w:rsid w:val="006974EC"/>
  </w:style>
  <w:style w:type="numbering" w:customStyle="1" w:styleId="210">
    <w:name w:val="Нет списка21"/>
    <w:next w:val="a2"/>
    <w:uiPriority w:val="99"/>
    <w:semiHidden/>
    <w:unhideWhenUsed/>
    <w:rsid w:val="006974EC"/>
  </w:style>
  <w:style w:type="paragraph" w:customStyle="1" w:styleId="Default">
    <w:name w:val="Default"/>
    <w:rsid w:val="000E77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urok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ch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://www.proshkol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dsovet.org/" TargetMode="External"/><Relationship Id="rId14" Type="http://schemas.openxmlformats.org/officeDocument/2006/relationships/hyperlink" Target="https://www.yak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A7268-6815-4D23-83CF-DB5D42174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2944</TotalTime>
  <Pages>67</Pages>
  <Words>23091</Words>
  <Characters>131624</Characters>
  <Application>Microsoft Office Word</Application>
  <DocSecurity>0</DocSecurity>
  <Lines>1096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Захаров</dc:creator>
  <cp:keywords/>
  <dc:description/>
  <cp:lastModifiedBy>Пользователь Windows</cp:lastModifiedBy>
  <cp:revision>170</cp:revision>
  <cp:lastPrinted>2023-04-06T13:06:00Z</cp:lastPrinted>
  <dcterms:created xsi:type="dcterms:W3CDTF">2019-09-18T17:35:00Z</dcterms:created>
  <dcterms:modified xsi:type="dcterms:W3CDTF">2023-04-08T15:30:00Z</dcterms:modified>
</cp:coreProperties>
</file>